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693D30" w14:textId="56D71BC0" w:rsidR="007166CE" w:rsidRDefault="00F133C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5508884" wp14:editId="05E7682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C5D0692" w14:textId="77777777" w:rsidR="007166CE" w:rsidRDefault="007166CE" w:rsidP="007166CE">
      <w:pPr>
        <w:pStyle w:val="berschrift1"/>
      </w:pPr>
      <w:r>
        <w:br w:type="page"/>
      </w:r>
      <w:r>
        <w:lastRenderedPageBreak/>
        <w:t>Vorwort</w:t>
      </w:r>
    </w:p>
    <w:p w14:paraId="57D1E85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ACBB251" w14:textId="77777777" w:rsidR="007E1779" w:rsidRDefault="008D7463" w:rsidP="007166CE">
      <w:r>
        <w:t xml:space="preserve">Dieses Jahr hat uns allen eine Menge abverlangt – doch Gott hat uns hindurchgetragen. </w:t>
      </w:r>
    </w:p>
    <w:p w14:paraId="63849D4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1935E93" w14:textId="77777777" w:rsidR="007E1779" w:rsidRDefault="007E1779" w:rsidP="007166CE">
      <w:r>
        <w:t>Vielleicht hat aber auch der eine oder die andere Lust, mitzumachen und neue Bücher zu erstellen – sprecht mich einfach an.</w:t>
      </w:r>
    </w:p>
    <w:p w14:paraId="3DA011CF" w14:textId="77777777" w:rsidR="007166CE" w:rsidRDefault="007166CE" w:rsidP="007166CE">
      <w:r>
        <w:t>Euch allen wünsche ich Gottes reichen Segen und dass Ihr für Euch interessante Texte hier findet. Für Anregungen bin ich immer dankbar.</w:t>
      </w:r>
    </w:p>
    <w:p w14:paraId="40D7F4F6" w14:textId="77777777" w:rsidR="007166CE" w:rsidRDefault="007166CE" w:rsidP="007166CE">
      <w:r>
        <w:t>Gruß &amp; Segen,</w:t>
      </w:r>
    </w:p>
    <w:p w14:paraId="37DD5523" w14:textId="77777777" w:rsidR="007166CE" w:rsidRDefault="007166CE" w:rsidP="007166CE">
      <w:r>
        <w:t>Andreas</w:t>
      </w:r>
    </w:p>
    <w:p w14:paraId="4117FC6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558C89B" w14:textId="77777777" w:rsidR="0099575E" w:rsidRDefault="0099575E" w:rsidP="0099575E">
      <w:pPr>
        <w:pStyle w:val="berschrift1"/>
        <w:rPr>
          <w:sz w:val="48"/>
        </w:rPr>
      </w:pPr>
      <w:proofErr w:type="spellStart"/>
      <w:r>
        <w:t>Eberlin</w:t>
      </w:r>
      <w:proofErr w:type="spellEnd"/>
      <w:r>
        <w:t xml:space="preserve"> von Günzburg, Johann - Vom </w:t>
      </w:r>
      <w:proofErr w:type="spellStart"/>
      <w:r>
        <w:t>bychten</w:t>
      </w:r>
      <w:proofErr w:type="spellEnd"/>
    </w:p>
    <w:p w14:paraId="1A14BF26" w14:textId="77777777" w:rsidR="0099575E" w:rsidRDefault="0099575E" w:rsidP="0099575E">
      <w:pPr>
        <w:pStyle w:val="StandardWeb"/>
      </w:pPr>
      <w:r>
        <w:t xml:space="preserve">Christus </w:t>
      </w:r>
      <w:proofErr w:type="spellStart"/>
      <w:r>
        <w:t>yß</w:t>
      </w:r>
      <w:proofErr w:type="spellEnd"/>
      <w:r>
        <w:t xml:space="preserve"> de </w:t>
      </w:r>
      <w:proofErr w:type="spellStart"/>
      <w:r>
        <w:t>volkomen</w:t>
      </w:r>
      <w:proofErr w:type="spellEnd"/>
      <w:r>
        <w:t xml:space="preserve"> </w:t>
      </w:r>
      <w:proofErr w:type="spellStart"/>
      <w:r>
        <w:t>vorgeuer</w:t>
      </w:r>
      <w:proofErr w:type="spellEnd"/>
      <w:r>
        <w:t xml:space="preserve"> der </w:t>
      </w:r>
      <w:proofErr w:type="spellStart"/>
      <w:r>
        <w:t>sunden</w:t>
      </w:r>
      <w:proofErr w:type="spellEnd"/>
      <w:r>
        <w:t xml:space="preserve"> </w:t>
      </w:r>
      <w:proofErr w:type="spellStart"/>
      <w:r>
        <w:t>wue</w:t>
      </w:r>
      <w:proofErr w:type="spellEnd"/>
      <w:r>
        <w:t xml:space="preserve"> he </w:t>
      </w:r>
      <w:proofErr w:type="spellStart"/>
      <w:r>
        <w:t>dorch</w:t>
      </w:r>
      <w:proofErr w:type="spellEnd"/>
      <w:r>
        <w:t xml:space="preserve"> den </w:t>
      </w:r>
      <w:proofErr w:type="spellStart"/>
      <w:r>
        <w:t>propheten</w:t>
      </w:r>
      <w:proofErr w:type="spellEnd"/>
      <w:r>
        <w:t xml:space="preserve"> </w:t>
      </w:r>
      <w:proofErr w:type="spellStart"/>
      <w:r>
        <w:t>EZEC</w:t>
      </w:r>
      <w:proofErr w:type="spellEnd"/>
      <w:r>
        <w:t xml:space="preserve"> </w:t>
      </w:r>
      <w:proofErr w:type="spellStart"/>
      <w:r>
        <w:t>secht</w:t>
      </w:r>
      <w:proofErr w:type="spellEnd"/>
      <w:r>
        <w:t xml:space="preserve"> 18 Dat he der </w:t>
      </w:r>
      <w:proofErr w:type="spellStart"/>
      <w:r>
        <w:t>sunden</w:t>
      </w:r>
      <w:proofErr w:type="spellEnd"/>
      <w:r>
        <w:t xml:space="preserve"> nicht </w:t>
      </w:r>
      <w:proofErr w:type="spellStart"/>
      <w:r>
        <w:t>meer</w:t>
      </w:r>
      <w:proofErr w:type="spellEnd"/>
      <w:r>
        <w:t xml:space="preserve"> </w:t>
      </w:r>
      <w:proofErr w:type="spellStart"/>
      <w:r>
        <w:t>wil</w:t>
      </w:r>
      <w:proofErr w:type="spellEnd"/>
      <w:r>
        <w:t xml:space="preserve"> </w:t>
      </w:r>
      <w:proofErr w:type="spellStart"/>
      <w:r>
        <w:t>gedencken</w:t>
      </w:r>
      <w:proofErr w:type="spellEnd"/>
      <w:r>
        <w:t xml:space="preserve">. In </w:t>
      </w:r>
      <w:proofErr w:type="spellStart"/>
      <w:r>
        <w:t>deme</w:t>
      </w:r>
      <w:proofErr w:type="spellEnd"/>
      <w:r>
        <w:t xml:space="preserve"> 24 Psalmen </w:t>
      </w:r>
      <w:proofErr w:type="spellStart"/>
      <w:r>
        <w:t>secht</w:t>
      </w:r>
      <w:proofErr w:type="spellEnd"/>
      <w:r>
        <w:t xml:space="preserve"> he O HERE du werdest </w:t>
      </w:r>
      <w:proofErr w:type="spellStart"/>
      <w:r>
        <w:t>myner</w:t>
      </w:r>
      <w:proofErr w:type="spellEnd"/>
      <w:r>
        <w:t xml:space="preserve"> </w:t>
      </w:r>
      <w:proofErr w:type="spellStart"/>
      <w:r>
        <w:t>sunde</w:t>
      </w:r>
      <w:proofErr w:type="spellEnd"/>
      <w:r>
        <w:t xml:space="preserve"> </w:t>
      </w:r>
      <w:proofErr w:type="spellStart"/>
      <w:r>
        <w:t>vmme</w:t>
      </w:r>
      <w:proofErr w:type="spellEnd"/>
      <w:r>
        <w:t xml:space="preserve"> </w:t>
      </w:r>
      <w:proofErr w:type="spellStart"/>
      <w:r>
        <w:t>dynes</w:t>
      </w:r>
      <w:proofErr w:type="spellEnd"/>
      <w:r>
        <w:t xml:space="preserve"> </w:t>
      </w:r>
      <w:proofErr w:type="spellStart"/>
      <w:r>
        <w:t>namen</w:t>
      </w:r>
      <w:proofErr w:type="spellEnd"/>
      <w:r>
        <w:t xml:space="preserve"> </w:t>
      </w:r>
      <w:proofErr w:type="spellStart"/>
      <w:r>
        <w:t>wyllen</w:t>
      </w:r>
      <w:proofErr w:type="spellEnd"/>
      <w:r>
        <w:t xml:space="preserve"> </w:t>
      </w:r>
      <w:proofErr w:type="spellStart"/>
      <w:r>
        <w:t>genedich</w:t>
      </w:r>
      <w:proofErr w:type="spellEnd"/>
      <w:r>
        <w:t xml:space="preserve"> </w:t>
      </w:r>
      <w:proofErr w:type="spellStart"/>
      <w:r>
        <w:t>syn</w:t>
      </w:r>
      <w:proofErr w:type="spellEnd"/>
      <w:r>
        <w:t xml:space="preserve">. </w:t>
      </w:r>
    </w:p>
    <w:p w14:paraId="28F5CA4E" w14:textId="77777777" w:rsidR="0099575E" w:rsidRDefault="0099575E" w:rsidP="0099575E">
      <w:pPr>
        <w:pStyle w:val="StandardWeb"/>
      </w:pPr>
      <w:r>
        <w:t xml:space="preserve">Der </w:t>
      </w:r>
      <w:proofErr w:type="spellStart"/>
      <w:r>
        <w:t>PROPHE</w:t>
      </w:r>
      <w:proofErr w:type="spellEnd"/>
      <w:r>
        <w:t xml:space="preserve">. Esaias 43. </w:t>
      </w:r>
      <w:proofErr w:type="spellStart"/>
      <w:r>
        <w:t>vnde</w:t>
      </w:r>
      <w:proofErr w:type="spellEnd"/>
      <w:r>
        <w:t xml:space="preserve"> 48. </w:t>
      </w:r>
      <w:proofErr w:type="spellStart"/>
      <w:r>
        <w:t>sprikt</w:t>
      </w:r>
      <w:proofErr w:type="spellEnd"/>
      <w:r>
        <w:t xml:space="preserve"> </w:t>
      </w:r>
      <w:proofErr w:type="spellStart"/>
      <w:r>
        <w:t>Vmme</w:t>
      </w:r>
      <w:proofErr w:type="spellEnd"/>
      <w:r>
        <w:t xml:space="preserve"> </w:t>
      </w:r>
      <w:proofErr w:type="spellStart"/>
      <w:r>
        <w:t>mynen</w:t>
      </w:r>
      <w:proofErr w:type="spellEnd"/>
      <w:r>
        <w:t xml:space="preserve"> </w:t>
      </w:r>
      <w:proofErr w:type="spellStart"/>
      <w:r>
        <w:t>wyllen</w:t>
      </w:r>
      <w:proofErr w:type="spellEnd"/>
      <w:r>
        <w:t xml:space="preserve"> </w:t>
      </w:r>
      <w:proofErr w:type="spellStart"/>
      <w:r>
        <w:t>effte</w:t>
      </w:r>
      <w:proofErr w:type="spellEnd"/>
      <w:r>
        <w:t xml:space="preserve"> </w:t>
      </w:r>
      <w:proofErr w:type="spellStart"/>
      <w:r>
        <w:t>auer</w:t>
      </w:r>
      <w:proofErr w:type="spellEnd"/>
      <w:r>
        <w:t xml:space="preserve"> van wegen </w:t>
      </w:r>
      <w:proofErr w:type="spellStart"/>
      <w:r>
        <w:t>myner</w:t>
      </w:r>
      <w:proofErr w:type="spellEnd"/>
      <w:r>
        <w:t xml:space="preserve"> werde </w:t>
      </w:r>
      <w:proofErr w:type="spellStart"/>
      <w:r>
        <w:t>edder</w:t>
      </w:r>
      <w:proofErr w:type="spellEnd"/>
      <w:r>
        <w:t xml:space="preserve"> </w:t>
      </w:r>
      <w:proofErr w:type="spellStart"/>
      <w:r>
        <w:t>vmme</w:t>
      </w:r>
      <w:proofErr w:type="spellEnd"/>
      <w:r>
        <w:t xml:space="preserve"> </w:t>
      </w:r>
      <w:proofErr w:type="spellStart"/>
      <w:r>
        <w:t>mynes</w:t>
      </w:r>
      <w:proofErr w:type="spellEnd"/>
      <w:r>
        <w:t xml:space="preserve"> namens </w:t>
      </w:r>
      <w:proofErr w:type="spellStart"/>
      <w:r>
        <w:t>wyllen</w:t>
      </w:r>
      <w:proofErr w:type="spellEnd"/>
      <w:r>
        <w:t xml:space="preserve"> / </w:t>
      </w:r>
      <w:proofErr w:type="spellStart"/>
      <w:r>
        <w:t>sonder</w:t>
      </w:r>
      <w:proofErr w:type="spellEnd"/>
      <w:r>
        <w:t xml:space="preserve"> </w:t>
      </w:r>
      <w:proofErr w:type="spellStart"/>
      <w:r>
        <w:t>vmme</w:t>
      </w:r>
      <w:proofErr w:type="spellEnd"/>
      <w:r>
        <w:t xml:space="preserve"> </w:t>
      </w:r>
      <w:proofErr w:type="spellStart"/>
      <w:r>
        <w:t>dynes</w:t>
      </w:r>
      <w:proofErr w:type="spellEnd"/>
      <w:r>
        <w:t xml:space="preserve"> namens </w:t>
      </w:r>
      <w:proofErr w:type="spellStart"/>
      <w:r>
        <w:t>wyllen</w:t>
      </w:r>
      <w:proofErr w:type="spellEnd"/>
      <w:r>
        <w:t xml:space="preserve">. </w:t>
      </w:r>
    </w:p>
    <w:p w14:paraId="785EE055" w14:textId="77777777" w:rsidR="0099575E" w:rsidRDefault="0099575E" w:rsidP="0099575E">
      <w:pPr>
        <w:pStyle w:val="StandardWeb"/>
      </w:pPr>
      <w:r>
        <w:t xml:space="preserve">Am 31. PSALMEN. </w:t>
      </w:r>
      <w:proofErr w:type="spellStart"/>
      <w:r>
        <w:t>Ick</w:t>
      </w:r>
      <w:proofErr w:type="spellEnd"/>
      <w:r>
        <w:t xml:space="preserve"> werde </w:t>
      </w:r>
      <w:proofErr w:type="spellStart"/>
      <w:r>
        <w:t>deme</w:t>
      </w:r>
      <w:proofErr w:type="spellEnd"/>
      <w:r>
        <w:t xml:space="preserve"> </w:t>
      </w:r>
      <w:proofErr w:type="spellStart"/>
      <w:r>
        <w:t>heren</w:t>
      </w:r>
      <w:proofErr w:type="spellEnd"/>
      <w:r>
        <w:t xml:space="preserve"> </w:t>
      </w:r>
      <w:proofErr w:type="spellStart"/>
      <w:r>
        <w:t>myne</w:t>
      </w:r>
      <w:proofErr w:type="spellEnd"/>
      <w:r>
        <w:t xml:space="preserve"> </w:t>
      </w:r>
      <w:proofErr w:type="spellStart"/>
      <w:r>
        <w:t>vngerechticheit</w:t>
      </w:r>
      <w:proofErr w:type="spellEnd"/>
      <w:r>
        <w:t xml:space="preserve"> </w:t>
      </w:r>
      <w:proofErr w:type="spellStart"/>
      <w:r>
        <w:t>bychten</w:t>
      </w:r>
      <w:proofErr w:type="spellEnd"/>
      <w:r>
        <w:t xml:space="preserve"> </w:t>
      </w:r>
      <w:proofErr w:type="spellStart"/>
      <w:r>
        <w:t>edder</w:t>
      </w:r>
      <w:proofErr w:type="spellEnd"/>
      <w:r>
        <w:t xml:space="preserve"> </w:t>
      </w:r>
      <w:proofErr w:type="spellStart"/>
      <w:r>
        <w:t>bekenen</w:t>
      </w:r>
      <w:proofErr w:type="spellEnd"/>
      <w:r>
        <w:t xml:space="preserve">/ </w:t>
      </w:r>
      <w:proofErr w:type="spellStart"/>
      <w:r>
        <w:t>vnde</w:t>
      </w:r>
      <w:proofErr w:type="spellEnd"/>
      <w:r>
        <w:t xml:space="preserve"> du </w:t>
      </w:r>
      <w:proofErr w:type="spellStart"/>
      <w:r>
        <w:t>hefst</w:t>
      </w:r>
      <w:proofErr w:type="spellEnd"/>
      <w:r>
        <w:t xml:space="preserve"> </w:t>
      </w:r>
      <w:proofErr w:type="spellStart"/>
      <w:r>
        <w:t>my</w:t>
      </w:r>
      <w:proofErr w:type="spellEnd"/>
      <w:r>
        <w:t xml:space="preserve"> </w:t>
      </w:r>
      <w:proofErr w:type="spellStart"/>
      <w:r>
        <w:t>vorgeuen</w:t>
      </w:r>
      <w:proofErr w:type="spellEnd"/>
      <w:r>
        <w:t xml:space="preserve"> de </w:t>
      </w:r>
      <w:proofErr w:type="spellStart"/>
      <w:r>
        <w:t>vngerechticheyt</w:t>
      </w:r>
      <w:proofErr w:type="spellEnd"/>
      <w:r>
        <w:t xml:space="preserve"> </w:t>
      </w:r>
      <w:proofErr w:type="spellStart"/>
      <w:r>
        <w:t>myner</w:t>
      </w:r>
      <w:proofErr w:type="spellEnd"/>
      <w:r>
        <w:t xml:space="preserve"> </w:t>
      </w:r>
      <w:proofErr w:type="spellStart"/>
      <w:r>
        <w:t>sunde</w:t>
      </w:r>
      <w:proofErr w:type="spellEnd"/>
      <w:r>
        <w:t xml:space="preserve">. </w:t>
      </w:r>
    </w:p>
    <w:p w14:paraId="6AD12073" w14:textId="77777777" w:rsidR="0099575E" w:rsidRDefault="0099575E" w:rsidP="0099575E">
      <w:pPr>
        <w:pStyle w:val="StandardWeb"/>
      </w:pPr>
      <w:r>
        <w:t xml:space="preserve">In dem anderen </w:t>
      </w:r>
      <w:proofErr w:type="spellStart"/>
      <w:r>
        <w:t>boeke</w:t>
      </w:r>
      <w:proofErr w:type="spellEnd"/>
      <w:r>
        <w:t xml:space="preserve"> der </w:t>
      </w:r>
      <w:proofErr w:type="spellStart"/>
      <w:r>
        <w:t>KONNIGE</w:t>
      </w:r>
      <w:proofErr w:type="spellEnd"/>
      <w:r>
        <w:t xml:space="preserve"> 12. </w:t>
      </w:r>
      <w:proofErr w:type="spellStart"/>
      <w:r>
        <w:t>Capit</w:t>
      </w:r>
      <w:proofErr w:type="spellEnd"/>
      <w:r>
        <w:t xml:space="preserve"> </w:t>
      </w:r>
      <w:proofErr w:type="spellStart"/>
      <w:r>
        <w:t>Alßo</w:t>
      </w:r>
      <w:proofErr w:type="spellEnd"/>
      <w:r>
        <w:t xml:space="preserve"> </w:t>
      </w:r>
      <w:proofErr w:type="spellStart"/>
      <w:r>
        <w:t>bolde</w:t>
      </w:r>
      <w:proofErr w:type="spellEnd"/>
      <w:r>
        <w:t xml:space="preserve"> de </w:t>
      </w:r>
      <w:proofErr w:type="spellStart"/>
      <w:r>
        <w:t>könig</w:t>
      </w:r>
      <w:proofErr w:type="spellEnd"/>
      <w:r>
        <w:t xml:space="preserve"> </w:t>
      </w:r>
      <w:proofErr w:type="spellStart"/>
      <w:r>
        <w:t>Dauid</w:t>
      </w:r>
      <w:proofErr w:type="spellEnd"/>
      <w:r>
        <w:t xml:space="preserve"> bekennet </w:t>
      </w:r>
      <w:proofErr w:type="spellStart"/>
      <w:r>
        <w:t>Ick</w:t>
      </w:r>
      <w:proofErr w:type="spellEnd"/>
      <w:r>
        <w:t xml:space="preserve"> </w:t>
      </w:r>
      <w:proofErr w:type="spellStart"/>
      <w:r>
        <w:t>hebbe</w:t>
      </w:r>
      <w:proofErr w:type="spellEnd"/>
      <w:r>
        <w:t xml:space="preserve"> </w:t>
      </w:r>
      <w:proofErr w:type="spellStart"/>
      <w:r>
        <w:t>ghesundiget</w:t>
      </w:r>
      <w:proofErr w:type="spellEnd"/>
      <w:r>
        <w:t xml:space="preserve"> </w:t>
      </w:r>
      <w:proofErr w:type="spellStart"/>
      <w:r>
        <w:t>thor</w:t>
      </w:r>
      <w:proofErr w:type="spellEnd"/>
      <w:r>
        <w:t xml:space="preserve"> </w:t>
      </w:r>
      <w:proofErr w:type="spellStart"/>
      <w:r>
        <w:t>stundt</w:t>
      </w:r>
      <w:proofErr w:type="spellEnd"/>
      <w:r>
        <w:t xml:space="preserve"> </w:t>
      </w:r>
      <w:proofErr w:type="spellStart"/>
      <w:r>
        <w:t>sprack</w:t>
      </w:r>
      <w:proofErr w:type="spellEnd"/>
      <w:r>
        <w:t xml:space="preserve"> de </w:t>
      </w:r>
      <w:proofErr w:type="spellStart"/>
      <w:r>
        <w:t>prophete</w:t>
      </w:r>
      <w:proofErr w:type="spellEnd"/>
      <w:r>
        <w:t xml:space="preserve"> Natan De </w:t>
      </w:r>
      <w:proofErr w:type="spellStart"/>
      <w:r>
        <w:t>here</w:t>
      </w:r>
      <w:proofErr w:type="spellEnd"/>
      <w:r>
        <w:t xml:space="preserve"> </w:t>
      </w:r>
      <w:proofErr w:type="spellStart"/>
      <w:r>
        <w:t>hefft</w:t>
      </w:r>
      <w:proofErr w:type="spellEnd"/>
      <w:r>
        <w:t xml:space="preserve"> </w:t>
      </w:r>
      <w:proofErr w:type="spellStart"/>
      <w:r>
        <w:t>ock</w:t>
      </w:r>
      <w:proofErr w:type="spellEnd"/>
      <w:r>
        <w:t xml:space="preserve"> </w:t>
      </w:r>
      <w:proofErr w:type="spellStart"/>
      <w:r>
        <w:t>dyne</w:t>
      </w:r>
      <w:proofErr w:type="spellEnd"/>
      <w:r>
        <w:t xml:space="preserve"> </w:t>
      </w:r>
      <w:proofErr w:type="spellStart"/>
      <w:r>
        <w:t>sunde</w:t>
      </w:r>
      <w:proofErr w:type="spellEnd"/>
      <w:r>
        <w:t xml:space="preserve"> van </w:t>
      </w:r>
      <w:proofErr w:type="spellStart"/>
      <w:r>
        <w:t>dy</w:t>
      </w:r>
      <w:proofErr w:type="spellEnd"/>
      <w:r>
        <w:t xml:space="preserve"> </w:t>
      </w:r>
      <w:proofErr w:type="spellStart"/>
      <w:r>
        <w:t>genomen</w:t>
      </w:r>
      <w:proofErr w:type="spellEnd"/>
      <w:r>
        <w:t xml:space="preserve">. </w:t>
      </w:r>
    </w:p>
    <w:p w14:paraId="73D6DA7A" w14:textId="77777777" w:rsidR="0099575E" w:rsidRDefault="0099575E" w:rsidP="0099575E">
      <w:pPr>
        <w:pStyle w:val="StandardWeb"/>
      </w:pPr>
      <w:proofErr w:type="spellStart"/>
      <w:r>
        <w:t>JHERE</w:t>
      </w:r>
      <w:proofErr w:type="spellEnd"/>
      <w:r>
        <w:t xml:space="preserve">. an </w:t>
      </w:r>
      <w:proofErr w:type="spellStart"/>
      <w:r>
        <w:t>deme</w:t>
      </w:r>
      <w:proofErr w:type="spellEnd"/>
      <w:r>
        <w:t xml:space="preserve"> 18. Cap. Wen </w:t>
      </w:r>
      <w:proofErr w:type="spellStart"/>
      <w:r>
        <w:t>gy</w:t>
      </w:r>
      <w:proofErr w:type="spellEnd"/>
      <w:r>
        <w:t xml:space="preserve"> </w:t>
      </w:r>
      <w:proofErr w:type="spellStart"/>
      <w:r>
        <w:t>dhuen</w:t>
      </w:r>
      <w:proofErr w:type="spellEnd"/>
      <w:r>
        <w:t xml:space="preserve"> </w:t>
      </w:r>
      <w:proofErr w:type="spellStart"/>
      <w:r>
        <w:t>dath</w:t>
      </w:r>
      <w:proofErr w:type="spellEnd"/>
      <w:r>
        <w:t xml:space="preserve"> </w:t>
      </w:r>
      <w:proofErr w:type="spellStart"/>
      <w:r>
        <w:t>ouel</w:t>
      </w:r>
      <w:proofErr w:type="spellEnd"/>
      <w:r>
        <w:t xml:space="preserve"> </w:t>
      </w:r>
      <w:proofErr w:type="spellStart"/>
      <w:r>
        <w:t>boeten</w:t>
      </w:r>
      <w:proofErr w:type="spellEnd"/>
      <w:r>
        <w:t xml:space="preserve">/ so </w:t>
      </w:r>
      <w:proofErr w:type="spellStart"/>
      <w:r>
        <w:t>wyl</w:t>
      </w:r>
      <w:proofErr w:type="spellEnd"/>
      <w:r>
        <w:t xml:space="preserve"> </w:t>
      </w:r>
      <w:proofErr w:type="spellStart"/>
      <w:r>
        <w:t>yk</w:t>
      </w:r>
      <w:proofErr w:type="spellEnd"/>
      <w:r>
        <w:t xml:space="preserve"> ok dat </w:t>
      </w:r>
      <w:proofErr w:type="spellStart"/>
      <w:r>
        <w:t>ouel</w:t>
      </w:r>
      <w:proofErr w:type="spellEnd"/>
      <w:r>
        <w:t xml:space="preserve"> wenden/ </w:t>
      </w:r>
      <w:proofErr w:type="spellStart"/>
      <w:r>
        <w:t>dath</w:t>
      </w:r>
      <w:proofErr w:type="spellEnd"/>
      <w:r>
        <w:t xml:space="preserve"> </w:t>
      </w:r>
      <w:proofErr w:type="spellStart"/>
      <w:r>
        <w:t>ick</w:t>
      </w:r>
      <w:proofErr w:type="spellEnd"/>
      <w:r>
        <w:t xml:space="preserve"> </w:t>
      </w:r>
      <w:proofErr w:type="spellStart"/>
      <w:r>
        <w:t>my</w:t>
      </w:r>
      <w:proofErr w:type="spellEnd"/>
      <w:r>
        <w:t xml:space="preserve"> </w:t>
      </w:r>
      <w:proofErr w:type="spellStart"/>
      <w:r>
        <w:t>voergenomen</w:t>
      </w:r>
      <w:proofErr w:type="spellEnd"/>
      <w:r>
        <w:t xml:space="preserve"> </w:t>
      </w:r>
      <w:proofErr w:type="spellStart"/>
      <w:r>
        <w:t>hebbe</w:t>
      </w:r>
      <w:proofErr w:type="spellEnd"/>
      <w:r>
        <w:t xml:space="preserve"> </w:t>
      </w:r>
      <w:proofErr w:type="spellStart"/>
      <w:r>
        <w:t>tho</w:t>
      </w:r>
      <w:proofErr w:type="spellEnd"/>
      <w:r>
        <w:t xml:space="preserve"> </w:t>
      </w:r>
      <w:proofErr w:type="spellStart"/>
      <w:r>
        <w:t>duen</w:t>
      </w:r>
      <w:proofErr w:type="spellEnd"/>
      <w:r>
        <w:t xml:space="preserve">. </w:t>
      </w:r>
    </w:p>
    <w:p w14:paraId="14888085" w14:textId="77777777" w:rsidR="0099575E" w:rsidRDefault="0099575E" w:rsidP="0099575E">
      <w:pPr>
        <w:pStyle w:val="StandardWeb"/>
      </w:pPr>
      <w:r>
        <w:t xml:space="preserve">In der ersten Epistel </w:t>
      </w:r>
      <w:proofErr w:type="spellStart"/>
      <w:r>
        <w:t>sunte</w:t>
      </w:r>
      <w:proofErr w:type="spellEnd"/>
      <w:r>
        <w:t xml:space="preserve"> JOHAN. am ersten </w:t>
      </w:r>
      <w:proofErr w:type="spellStart"/>
      <w:r>
        <w:t>Cappitel</w:t>
      </w:r>
      <w:proofErr w:type="spellEnd"/>
      <w:r>
        <w:t xml:space="preserve">. werden </w:t>
      </w:r>
      <w:proofErr w:type="spellStart"/>
      <w:r>
        <w:t>wy</w:t>
      </w:r>
      <w:proofErr w:type="spellEnd"/>
      <w:r>
        <w:t xml:space="preserve"> </w:t>
      </w:r>
      <w:proofErr w:type="spellStart"/>
      <w:r>
        <w:t>unse</w:t>
      </w:r>
      <w:proofErr w:type="spellEnd"/>
      <w:r>
        <w:t xml:space="preserve"> </w:t>
      </w:r>
      <w:proofErr w:type="spellStart"/>
      <w:r>
        <w:t>sunde</w:t>
      </w:r>
      <w:proofErr w:type="spellEnd"/>
      <w:r>
        <w:t xml:space="preserve"> </w:t>
      </w:r>
      <w:proofErr w:type="spellStart"/>
      <w:r>
        <w:t>bychten</w:t>
      </w:r>
      <w:proofErr w:type="spellEnd"/>
      <w:r>
        <w:t xml:space="preserve">/ so </w:t>
      </w:r>
      <w:proofErr w:type="spellStart"/>
      <w:r>
        <w:t>ys</w:t>
      </w:r>
      <w:proofErr w:type="spellEnd"/>
      <w:r>
        <w:t xml:space="preserve"> de </w:t>
      </w:r>
      <w:proofErr w:type="spellStart"/>
      <w:r>
        <w:t>here</w:t>
      </w:r>
      <w:proofErr w:type="spellEnd"/>
      <w:r>
        <w:t xml:space="preserve"> </w:t>
      </w:r>
      <w:proofErr w:type="spellStart"/>
      <w:r>
        <w:t>getrwe</w:t>
      </w:r>
      <w:proofErr w:type="spellEnd"/>
      <w:r>
        <w:t xml:space="preserve"> </w:t>
      </w:r>
      <w:proofErr w:type="spellStart"/>
      <w:r>
        <w:t>vnde</w:t>
      </w:r>
      <w:proofErr w:type="spellEnd"/>
      <w:r>
        <w:t xml:space="preserve"> gerecht. </w:t>
      </w:r>
      <w:proofErr w:type="spellStart"/>
      <w:r>
        <w:t>vnde</w:t>
      </w:r>
      <w:proofErr w:type="spellEnd"/>
      <w:r>
        <w:t xml:space="preserve"> wert </w:t>
      </w:r>
      <w:proofErr w:type="spellStart"/>
      <w:r>
        <w:t>vnß</w:t>
      </w:r>
      <w:proofErr w:type="spellEnd"/>
      <w:r>
        <w:t xml:space="preserve"> </w:t>
      </w:r>
      <w:proofErr w:type="spellStart"/>
      <w:r>
        <w:t>vnße</w:t>
      </w:r>
      <w:proofErr w:type="spellEnd"/>
      <w:r>
        <w:t xml:space="preserve"> </w:t>
      </w:r>
      <w:proofErr w:type="spellStart"/>
      <w:r>
        <w:t>sunde</w:t>
      </w:r>
      <w:proofErr w:type="spellEnd"/>
      <w:r>
        <w:t xml:space="preserve"> </w:t>
      </w:r>
      <w:proofErr w:type="spellStart"/>
      <w:r>
        <w:t>vorgeuen</w:t>
      </w:r>
      <w:proofErr w:type="spellEnd"/>
      <w:r>
        <w:t xml:space="preserve">/ </w:t>
      </w:r>
      <w:proofErr w:type="spellStart"/>
      <w:r>
        <w:t>vnde</w:t>
      </w:r>
      <w:proofErr w:type="spellEnd"/>
      <w:r>
        <w:t xml:space="preserve"> </w:t>
      </w:r>
      <w:proofErr w:type="spellStart"/>
      <w:r>
        <w:t>vns</w:t>
      </w:r>
      <w:proofErr w:type="spellEnd"/>
      <w:r>
        <w:t xml:space="preserve"> van aller </w:t>
      </w:r>
      <w:proofErr w:type="spellStart"/>
      <w:r>
        <w:t>vnser</w:t>
      </w:r>
      <w:proofErr w:type="spellEnd"/>
      <w:r>
        <w:t xml:space="preserve"> </w:t>
      </w:r>
      <w:proofErr w:type="spellStart"/>
      <w:r>
        <w:t>vngerechticheyt</w:t>
      </w:r>
      <w:proofErr w:type="spellEnd"/>
      <w:r>
        <w:t xml:space="preserve"> </w:t>
      </w:r>
      <w:proofErr w:type="spellStart"/>
      <w:r>
        <w:t>reynigen</w:t>
      </w:r>
      <w:proofErr w:type="spellEnd"/>
      <w:r>
        <w:t xml:space="preserve">. </w:t>
      </w:r>
    </w:p>
    <w:p w14:paraId="53B72E14" w14:textId="77777777" w:rsidR="0099575E" w:rsidRDefault="0099575E" w:rsidP="0099575E">
      <w:pPr>
        <w:pStyle w:val="StandardWeb"/>
      </w:pPr>
      <w:r>
        <w:t xml:space="preserve">In dem 18. PSALME. O </w:t>
      </w:r>
      <w:proofErr w:type="spellStart"/>
      <w:r>
        <w:t>here</w:t>
      </w:r>
      <w:proofErr w:type="spellEnd"/>
      <w:r>
        <w:t xml:space="preserve"> </w:t>
      </w:r>
      <w:proofErr w:type="spellStart"/>
      <w:r>
        <w:t>make</w:t>
      </w:r>
      <w:proofErr w:type="spellEnd"/>
      <w:r>
        <w:t xml:space="preserve"> </w:t>
      </w:r>
      <w:proofErr w:type="spellStart"/>
      <w:r>
        <w:t>my</w:t>
      </w:r>
      <w:proofErr w:type="spellEnd"/>
      <w:r>
        <w:t xml:space="preserve"> reine van </w:t>
      </w:r>
      <w:proofErr w:type="spellStart"/>
      <w:r>
        <w:t>mynen</w:t>
      </w:r>
      <w:proofErr w:type="spellEnd"/>
      <w:r>
        <w:t xml:space="preserve"> </w:t>
      </w:r>
      <w:proofErr w:type="spellStart"/>
      <w:r>
        <w:t>heymliken</w:t>
      </w:r>
      <w:proofErr w:type="spellEnd"/>
      <w:r>
        <w:t xml:space="preserve"> </w:t>
      </w:r>
      <w:proofErr w:type="spellStart"/>
      <w:r>
        <w:t>sunden</w:t>
      </w:r>
      <w:proofErr w:type="spellEnd"/>
      <w:r>
        <w:t xml:space="preserve">. </w:t>
      </w:r>
    </w:p>
    <w:p w14:paraId="356FA536" w14:textId="77777777" w:rsidR="0099575E" w:rsidRDefault="0099575E" w:rsidP="0099575E">
      <w:pPr>
        <w:pStyle w:val="StandardWeb"/>
      </w:pPr>
      <w:proofErr w:type="spellStart"/>
      <w:r>
        <w:t>CRISOSTO.In</w:t>
      </w:r>
      <w:proofErr w:type="spellEnd"/>
      <w:r>
        <w:t xml:space="preserve"> der </w:t>
      </w:r>
      <w:proofErr w:type="spellStart"/>
      <w:r>
        <w:t>vthlygynge</w:t>
      </w:r>
      <w:proofErr w:type="spellEnd"/>
      <w:r>
        <w:t xml:space="preserve"> des </w:t>
      </w:r>
      <w:proofErr w:type="spellStart"/>
      <w:r>
        <w:t>seßtigesten</w:t>
      </w:r>
      <w:proofErr w:type="spellEnd"/>
      <w:r>
        <w:t xml:space="preserve"> Psalmen </w:t>
      </w:r>
      <w:proofErr w:type="spellStart"/>
      <w:r>
        <w:t>Dath</w:t>
      </w:r>
      <w:proofErr w:type="spellEnd"/>
      <w:r>
        <w:t xml:space="preserve"> de </w:t>
      </w:r>
      <w:proofErr w:type="spellStart"/>
      <w:r>
        <w:t>sunde</w:t>
      </w:r>
      <w:proofErr w:type="spellEnd"/>
      <w:r>
        <w:t xml:space="preserve"> </w:t>
      </w:r>
      <w:proofErr w:type="spellStart"/>
      <w:r>
        <w:t>affghewaschen</w:t>
      </w:r>
      <w:proofErr w:type="spellEnd"/>
      <w:r>
        <w:t xml:space="preserve"> werde/ mit </w:t>
      </w:r>
      <w:proofErr w:type="spellStart"/>
      <w:r>
        <w:t>weynen</w:t>
      </w:r>
      <w:proofErr w:type="spellEnd"/>
      <w:r>
        <w:t xml:space="preserve">/ mit </w:t>
      </w:r>
      <w:proofErr w:type="spellStart"/>
      <w:r>
        <w:t>almyßen</w:t>
      </w:r>
      <w:proofErr w:type="spellEnd"/>
      <w:r>
        <w:t xml:space="preserve">/ </w:t>
      </w:r>
      <w:proofErr w:type="spellStart"/>
      <w:r>
        <w:t>vnde</w:t>
      </w:r>
      <w:proofErr w:type="spellEnd"/>
      <w:r>
        <w:t xml:space="preserve"> mit </w:t>
      </w:r>
      <w:proofErr w:type="spellStart"/>
      <w:r>
        <w:t>betrachtynge</w:t>
      </w:r>
      <w:proofErr w:type="spellEnd"/>
      <w:r>
        <w:t xml:space="preserve"> der </w:t>
      </w:r>
      <w:proofErr w:type="spellStart"/>
      <w:r>
        <w:t>sunde</w:t>
      </w:r>
      <w:proofErr w:type="spellEnd"/>
      <w:r>
        <w:t xml:space="preserve">/ </w:t>
      </w:r>
      <w:proofErr w:type="spellStart"/>
      <w:r>
        <w:t>gedenckt</w:t>
      </w:r>
      <w:proofErr w:type="spellEnd"/>
      <w:r>
        <w:t xml:space="preserve"> he </w:t>
      </w:r>
      <w:proofErr w:type="spellStart"/>
      <w:r>
        <w:t>dusser</w:t>
      </w:r>
      <w:proofErr w:type="spellEnd"/>
      <w:r>
        <w:t xml:space="preserve"> </w:t>
      </w:r>
      <w:proofErr w:type="spellStart"/>
      <w:r>
        <w:t>bychte</w:t>
      </w:r>
      <w:proofErr w:type="spellEnd"/>
      <w:r>
        <w:t xml:space="preserve"> </w:t>
      </w:r>
      <w:proofErr w:type="spellStart"/>
      <w:r>
        <w:t>nichtes</w:t>
      </w:r>
      <w:proofErr w:type="spellEnd"/>
      <w:r>
        <w:t xml:space="preserve"> mit allen du schalt </w:t>
      </w:r>
      <w:proofErr w:type="spellStart"/>
      <w:r>
        <w:t>auer</w:t>
      </w:r>
      <w:proofErr w:type="spellEnd"/>
      <w:r>
        <w:t xml:space="preserve"> </w:t>
      </w:r>
      <w:proofErr w:type="spellStart"/>
      <w:r>
        <w:t>dyne</w:t>
      </w:r>
      <w:proofErr w:type="spellEnd"/>
      <w:r>
        <w:t xml:space="preserve"> </w:t>
      </w:r>
      <w:proofErr w:type="spellStart"/>
      <w:r>
        <w:t>sunde</w:t>
      </w:r>
      <w:proofErr w:type="spellEnd"/>
      <w:r>
        <w:t xml:space="preserve"> </w:t>
      </w:r>
      <w:proofErr w:type="spellStart"/>
      <w:r>
        <w:t>seggen</w:t>
      </w:r>
      <w:proofErr w:type="spellEnd"/>
      <w:r>
        <w:t xml:space="preserve">/ </w:t>
      </w:r>
      <w:proofErr w:type="spellStart"/>
      <w:r>
        <w:t>darmede</w:t>
      </w:r>
      <w:proofErr w:type="spellEnd"/>
      <w:r>
        <w:t xml:space="preserve"> he se </w:t>
      </w:r>
      <w:proofErr w:type="spellStart"/>
      <w:r>
        <w:t>vth</w:t>
      </w:r>
      <w:proofErr w:type="spellEnd"/>
      <w:r>
        <w:t xml:space="preserve"> </w:t>
      </w:r>
      <w:proofErr w:type="spellStart"/>
      <w:r>
        <w:t>delge</w:t>
      </w:r>
      <w:proofErr w:type="spellEnd"/>
      <w:r>
        <w:t xml:space="preserve"> </w:t>
      </w:r>
      <w:proofErr w:type="spellStart"/>
      <w:r>
        <w:t>Schemestu</w:t>
      </w:r>
      <w:proofErr w:type="spellEnd"/>
      <w:r>
        <w:t xml:space="preserve"> </w:t>
      </w:r>
      <w:proofErr w:type="spellStart"/>
      <w:r>
        <w:t>dy</w:t>
      </w:r>
      <w:proofErr w:type="spellEnd"/>
      <w:r>
        <w:t xml:space="preserve"> </w:t>
      </w:r>
      <w:proofErr w:type="spellStart"/>
      <w:r>
        <w:t>auer</w:t>
      </w:r>
      <w:proofErr w:type="spellEnd"/>
      <w:r>
        <w:t xml:space="preserve"> </w:t>
      </w:r>
      <w:proofErr w:type="spellStart"/>
      <w:r>
        <w:t>dyne</w:t>
      </w:r>
      <w:proofErr w:type="spellEnd"/>
      <w:r>
        <w:t xml:space="preserve"> </w:t>
      </w:r>
      <w:proofErr w:type="spellStart"/>
      <w:r>
        <w:t>sunde</w:t>
      </w:r>
      <w:proofErr w:type="spellEnd"/>
      <w:r>
        <w:t xml:space="preserve"> </w:t>
      </w:r>
      <w:proofErr w:type="spellStart"/>
      <w:r>
        <w:t>yemandes</w:t>
      </w:r>
      <w:proofErr w:type="spellEnd"/>
      <w:r>
        <w:t xml:space="preserve"> </w:t>
      </w:r>
      <w:proofErr w:type="spellStart"/>
      <w:r>
        <w:t>tho</w:t>
      </w:r>
      <w:proofErr w:type="spellEnd"/>
      <w:r>
        <w:t xml:space="preserve"> </w:t>
      </w:r>
      <w:proofErr w:type="spellStart"/>
      <w:r>
        <w:t>seggen</w:t>
      </w:r>
      <w:proofErr w:type="spellEnd"/>
      <w:r>
        <w:t xml:space="preserve">/ so </w:t>
      </w:r>
      <w:proofErr w:type="spellStart"/>
      <w:r>
        <w:t>segghe</w:t>
      </w:r>
      <w:proofErr w:type="spellEnd"/>
      <w:r>
        <w:t xml:space="preserve"> se </w:t>
      </w:r>
      <w:proofErr w:type="spellStart"/>
      <w:r>
        <w:t>dagelikes</w:t>
      </w:r>
      <w:proofErr w:type="spellEnd"/>
      <w:r>
        <w:t xml:space="preserve"> in </w:t>
      </w:r>
      <w:proofErr w:type="spellStart"/>
      <w:r>
        <w:t>dyner</w:t>
      </w:r>
      <w:proofErr w:type="spellEnd"/>
      <w:r>
        <w:t xml:space="preserve"> </w:t>
      </w:r>
      <w:proofErr w:type="spellStart"/>
      <w:r>
        <w:t>zelle</w:t>
      </w:r>
      <w:proofErr w:type="spellEnd"/>
      <w:r>
        <w:t xml:space="preserve"> </w:t>
      </w:r>
      <w:proofErr w:type="spellStart"/>
      <w:r>
        <w:t>Ik</w:t>
      </w:r>
      <w:proofErr w:type="spellEnd"/>
      <w:r>
        <w:t xml:space="preserve"> </w:t>
      </w:r>
      <w:proofErr w:type="spellStart"/>
      <w:r>
        <w:t>segge</w:t>
      </w:r>
      <w:proofErr w:type="spellEnd"/>
      <w:r>
        <w:t xml:space="preserve"> nicht dat du se schalt </w:t>
      </w:r>
      <w:proofErr w:type="spellStart"/>
      <w:r>
        <w:t>bychten</w:t>
      </w:r>
      <w:proofErr w:type="spellEnd"/>
      <w:r>
        <w:t xml:space="preserve">/ </w:t>
      </w:r>
      <w:proofErr w:type="spellStart"/>
      <w:r>
        <w:t>dynem</w:t>
      </w:r>
      <w:proofErr w:type="spellEnd"/>
      <w:r>
        <w:t xml:space="preserve"> </w:t>
      </w:r>
      <w:proofErr w:type="spellStart"/>
      <w:r>
        <w:t>gemededen</w:t>
      </w:r>
      <w:proofErr w:type="spellEnd"/>
      <w:r>
        <w:t xml:space="preserve"> knechte </w:t>
      </w:r>
      <w:proofErr w:type="spellStart"/>
      <w:r>
        <w:t>vp</w:t>
      </w:r>
      <w:proofErr w:type="spellEnd"/>
      <w:r>
        <w:t xml:space="preserve"> </w:t>
      </w:r>
      <w:proofErr w:type="spellStart"/>
      <w:r>
        <w:t>dath</w:t>
      </w:r>
      <w:proofErr w:type="spellEnd"/>
      <w:r>
        <w:t xml:space="preserve"> he </w:t>
      </w:r>
      <w:proofErr w:type="spellStart"/>
      <w:r>
        <w:t>dy</w:t>
      </w:r>
      <w:proofErr w:type="spellEnd"/>
      <w:r>
        <w:t xml:space="preserve"> de nicht </w:t>
      </w:r>
      <w:proofErr w:type="spellStart"/>
      <w:r>
        <w:t>vorworpe</w:t>
      </w:r>
      <w:proofErr w:type="spellEnd"/>
      <w:r>
        <w:t xml:space="preserve"> Segge </w:t>
      </w:r>
      <w:proofErr w:type="spellStart"/>
      <w:r>
        <w:t>ße</w:t>
      </w:r>
      <w:proofErr w:type="spellEnd"/>
      <w:r>
        <w:t xml:space="preserve"> </w:t>
      </w:r>
      <w:proofErr w:type="spellStart"/>
      <w:r>
        <w:t>gode</w:t>
      </w:r>
      <w:proofErr w:type="spellEnd"/>
      <w:r>
        <w:t xml:space="preserve"> </w:t>
      </w:r>
      <w:proofErr w:type="spellStart"/>
      <w:r>
        <w:t>dath</w:t>
      </w:r>
      <w:proofErr w:type="spellEnd"/>
      <w:r>
        <w:t xml:space="preserve"> he </w:t>
      </w:r>
      <w:proofErr w:type="spellStart"/>
      <w:r>
        <w:t>ße</w:t>
      </w:r>
      <w:proofErr w:type="spellEnd"/>
      <w:r>
        <w:t xml:space="preserve"> </w:t>
      </w:r>
      <w:proofErr w:type="spellStart"/>
      <w:r>
        <w:t>heyl</w:t>
      </w:r>
      <w:proofErr w:type="spellEnd"/>
      <w:r>
        <w:t xml:space="preserve">. </w:t>
      </w:r>
    </w:p>
    <w:p w14:paraId="1721CA55" w14:textId="77777777" w:rsidR="0099575E" w:rsidRDefault="0099575E" w:rsidP="0099575E">
      <w:pPr>
        <w:pStyle w:val="StandardWeb"/>
      </w:pPr>
      <w:r>
        <w:t xml:space="preserve">Der </w:t>
      </w:r>
      <w:proofErr w:type="spellStart"/>
      <w:r>
        <w:t>gelikke</w:t>
      </w:r>
      <w:proofErr w:type="spellEnd"/>
      <w:r>
        <w:t xml:space="preserve"> </w:t>
      </w:r>
      <w:proofErr w:type="spellStart"/>
      <w:r>
        <w:t>secht</w:t>
      </w:r>
      <w:proofErr w:type="spellEnd"/>
      <w:r>
        <w:t xml:space="preserve"> he ok in d </w:t>
      </w:r>
      <w:proofErr w:type="spellStart"/>
      <w:r>
        <w:t>eyn</w:t>
      </w:r>
      <w:proofErr w:type="spellEnd"/>
      <w:r>
        <w:t xml:space="preserve"> </w:t>
      </w:r>
      <w:proofErr w:type="spellStart"/>
      <w:r>
        <w:t>vnde</w:t>
      </w:r>
      <w:proofErr w:type="spellEnd"/>
      <w:r>
        <w:t xml:space="preserve"> </w:t>
      </w:r>
      <w:proofErr w:type="spellStart"/>
      <w:r>
        <w:t>veertigsten</w:t>
      </w:r>
      <w:proofErr w:type="spellEnd"/>
      <w:r>
        <w:t xml:space="preserve"> </w:t>
      </w:r>
      <w:proofErr w:type="spellStart"/>
      <w:r>
        <w:t>HOMELIE</w:t>
      </w:r>
      <w:proofErr w:type="spellEnd"/>
      <w:r>
        <w:t xml:space="preserve">. </w:t>
      </w:r>
      <w:proofErr w:type="spellStart"/>
      <w:r>
        <w:t>edder</w:t>
      </w:r>
      <w:proofErr w:type="spellEnd"/>
      <w:r>
        <w:t xml:space="preserve"> </w:t>
      </w:r>
      <w:proofErr w:type="spellStart"/>
      <w:r>
        <w:t>predekye</w:t>
      </w:r>
      <w:proofErr w:type="spellEnd"/>
      <w:r>
        <w:t xml:space="preserve"> van der </w:t>
      </w:r>
      <w:proofErr w:type="spellStart"/>
      <w:r>
        <w:t>bothe</w:t>
      </w:r>
      <w:proofErr w:type="spellEnd"/>
      <w:r>
        <w:t xml:space="preserve"> Do he </w:t>
      </w:r>
      <w:proofErr w:type="spellStart"/>
      <w:r>
        <w:t>dath</w:t>
      </w:r>
      <w:proofErr w:type="spellEnd"/>
      <w:r>
        <w:t xml:space="preserve"> de </w:t>
      </w:r>
      <w:proofErr w:type="spellStart"/>
      <w:r>
        <w:t>bichte</w:t>
      </w:r>
      <w:proofErr w:type="spellEnd"/>
      <w:r>
        <w:t xml:space="preserve"> der </w:t>
      </w:r>
      <w:proofErr w:type="spellStart"/>
      <w:r>
        <w:t>sunden</w:t>
      </w:r>
      <w:proofErr w:type="spellEnd"/>
      <w:r>
        <w:t xml:space="preserve"> </w:t>
      </w:r>
      <w:proofErr w:type="spellStart"/>
      <w:r>
        <w:t>nomet</w:t>
      </w:r>
      <w:proofErr w:type="spellEnd"/>
      <w:r>
        <w:t xml:space="preserve"> Wanner man de </w:t>
      </w:r>
      <w:proofErr w:type="spellStart"/>
      <w:r>
        <w:t>sunde</w:t>
      </w:r>
      <w:proofErr w:type="spellEnd"/>
      <w:r>
        <w:t xml:space="preserve"> in </w:t>
      </w:r>
      <w:proofErr w:type="spellStart"/>
      <w:r>
        <w:t>deme</w:t>
      </w:r>
      <w:proofErr w:type="spellEnd"/>
      <w:r>
        <w:t xml:space="preserve"> </w:t>
      </w:r>
      <w:proofErr w:type="spellStart"/>
      <w:r>
        <w:t>ghemöde</w:t>
      </w:r>
      <w:proofErr w:type="spellEnd"/>
      <w:r>
        <w:t xml:space="preserve"> erkennet </w:t>
      </w:r>
      <w:proofErr w:type="spellStart"/>
      <w:r>
        <w:t>vnde</w:t>
      </w:r>
      <w:proofErr w:type="spellEnd"/>
      <w:r>
        <w:t xml:space="preserve"> in </w:t>
      </w:r>
      <w:proofErr w:type="spellStart"/>
      <w:r>
        <w:t>deme</w:t>
      </w:r>
      <w:proofErr w:type="spellEnd"/>
      <w:r>
        <w:t xml:space="preserve"> </w:t>
      </w:r>
      <w:proofErr w:type="spellStart"/>
      <w:r>
        <w:t>herten</w:t>
      </w:r>
      <w:proofErr w:type="spellEnd"/>
      <w:r>
        <w:t xml:space="preserve"> </w:t>
      </w:r>
      <w:proofErr w:type="spellStart"/>
      <w:r>
        <w:t>bychtet</w:t>
      </w:r>
      <w:proofErr w:type="spellEnd"/>
      <w:r>
        <w:t xml:space="preserve">/ </w:t>
      </w:r>
      <w:proofErr w:type="spellStart"/>
      <w:r>
        <w:t>vnde</w:t>
      </w:r>
      <w:proofErr w:type="spellEnd"/>
      <w:r>
        <w:t xml:space="preserve"> lernet/ </w:t>
      </w:r>
      <w:proofErr w:type="spellStart"/>
      <w:r>
        <w:t>dath</w:t>
      </w:r>
      <w:proofErr w:type="spellEnd"/>
      <w:r>
        <w:t xml:space="preserve"> </w:t>
      </w:r>
      <w:proofErr w:type="spellStart"/>
      <w:r>
        <w:t>sunte</w:t>
      </w:r>
      <w:proofErr w:type="spellEnd"/>
      <w:r>
        <w:t xml:space="preserve"> PETER de </w:t>
      </w:r>
      <w:proofErr w:type="spellStart"/>
      <w:r>
        <w:t>sunde</w:t>
      </w:r>
      <w:proofErr w:type="spellEnd"/>
      <w:r>
        <w:t xml:space="preserve"> </w:t>
      </w:r>
      <w:proofErr w:type="spellStart"/>
      <w:r>
        <w:t>sy</w:t>
      </w:r>
      <w:proofErr w:type="spellEnd"/>
      <w:r>
        <w:t xml:space="preserve"> van wegen der </w:t>
      </w:r>
      <w:proofErr w:type="spellStart"/>
      <w:r>
        <w:t>tranen</w:t>
      </w:r>
      <w:proofErr w:type="spellEnd"/>
      <w:r>
        <w:t xml:space="preserve"> </w:t>
      </w:r>
      <w:proofErr w:type="spellStart"/>
      <w:r>
        <w:t>vorgeuen</w:t>
      </w:r>
      <w:proofErr w:type="spellEnd"/>
      <w:r>
        <w:t xml:space="preserve"> worden </w:t>
      </w:r>
      <w:proofErr w:type="spellStart"/>
      <w:r>
        <w:t>Darumme</w:t>
      </w:r>
      <w:proofErr w:type="spellEnd"/>
      <w:r>
        <w:t xml:space="preserve"> du </w:t>
      </w:r>
      <w:proofErr w:type="spellStart"/>
      <w:r>
        <w:t>sundige</w:t>
      </w:r>
      <w:proofErr w:type="spellEnd"/>
      <w:r>
        <w:t xml:space="preserve"> </w:t>
      </w:r>
      <w:proofErr w:type="spellStart"/>
      <w:r>
        <w:t>mynsche</w:t>
      </w:r>
      <w:proofErr w:type="spellEnd"/>
      <w:r>
        <w:t xml:space="preserve">/ </w:t>
      </w:r>
      <w:proofErr w:type="spellStart"/>
      <w:r>
        <w:t>bychte</w:t>
      </w:r>
      <w:proofErr w:type="spellEnd"/>
      <w:r>
        <w:t xml:space="preserve"> </w:t>
      </w:r>
      <w:proofErr w:type="spellStart"/>
      <w:r>
        <w:t>gode</w:t>
      </w:r>
      <w:proofErr w:type="spellEnd"/>
      <w:r>
        <w:t xml:space="preserve"> </w:t>
      </w:r>
      <w:proofErr w:type="spellStart"/>
      <w:r>
        <w:t>dyne</w:t>
      </w:r>
      <w:proofErr w:type="spellEnd"/>
      <w:r>
        <w:t xml:space="preserve"> </w:t>
      </w:r>
      <w:proofErr w:type="spellStart"/>
      <w:r>
        <w:t>sunde</w:t>
      </w:r>
      <w:proofErr w:type="spellEnd"/>
      <w:r>
        <w:t xml:space="preserve"> </w:t>
      </w:r>
      <w:proofErr w:type="spellStart"/>
      <w:r>
        <w:t>Bychte</w:t>
      </w:r>
      <w:proofErr w:type="spellEnd"/>
      <w:r>
        <w:t xml:space="preserve"> vor dem </w:t>
      </w:r>
      <w:proofErr w:type="spellStart"/>
      <w:r>
        <w:t>richter</w:t>
      </w:r>
      <w:proofErr w:type="spellEnd"/>
      <w:r>
        <w:t xml:space="preserve"> </w:t>
      </w:r>
      <w:proofErr w:type="spellStart"/>
      <w:r>
        <w:t>dyne</w:t>
      </w:r>
      <w:proofErr w:type="spellEnd"/>
      <w:r>
        <w:t xml:space="preserve"> </w:t>
      </w:r>
      <w:proofErr w:type="spellStart"/>
      <w:r>
        <w:t>sunde</w:t>
      </w:r>
      <w:proofErr w:type="spellEnd"/>
      <w:r>
        <w:t xml:space="preserve">/ </w:t>
      </w:r>
      <w:proofErr w:type="spellStart"/>
      <w:r>
        <w:t>vnd</w:t>
      </w:r>
      <w:proofErr w:type="spellEnd"/>
      <w:r>
        <w:t xml:space="preserve"> </w:t>
      </w:r>
      <w:proofErr w:type="spellStart"/>
      <w:r>
        <w:t>bychte</w:t>
      </w:r>
      <w:proofErr w:type="spellEnd"/>
      <w:r>
        <w:t xml:space="preserve"> se nicht mit d' </w:t>
      </w:r>
      <w:proofErr w:type="spellStart"/>
      <w:r>
        <w:t>thunge</w:t>
      </w:r>
      <w:proofErr w:type="spellEnd"/>
      <w:r>
        <w:t xml:space="preserve"> Jo doch </w:t>
      </w:r>
      <w:proofErr w:type="spellStart"/>
      <w:r>
        <w:t>opet</w:t>
      </w:r>
      <w:proofErr w:type="spellEnd"/>
      <w:r>
        <w:t xml:space="preserve"> </w:t>
      </w:r>
      <w:proofErr w:type="spellStart"/>
      <w:r>
        <w:t>weinichst</w:t>
      </w:r>
      <w:proofErr w:type="spellEnd"/>
      <w:r>
        <w:t xml:space="preserve"> mit der </w:t>
      </w:r>
      <w:proofErr w:type="spellStart"/>
      <w:r>
        <w:t>gedechtiße</w:t>
      </w:r>
      <w:proofErr w:type="spellEnd"/>
      <w:r>
        <w:t xml:space="preserve">/ </w:t>
      </w:r>
      <w:proofErr w:type="spellStart"/>
      <w:r>
        <w:t>Duth</w:t>
      </w:r>
      <w:proofErr w:type="spellEnd"/>
      <w:r>
        <w:t xml:space="preserve"> </w:t>
      </w:r>
      <w:proofErr w:type="spellStart"/>
      <w:r>
        <w:t>secht</w:t>
      </w:r>
      <w:proofErr w:type="spellEnd"/>
      <w:r>
        <w:t xml:space="preserve"> he in de </w:t>
      </w:r>
      <w:proofErr w:type="spellStart"/>
      <w:r>
        <w:t>xiij</w:t>
      </w:r>
      <w:proofErr w:type="spellEnd"/>
      <w:r>
        <w:t xml:space="preserve"> Ca. </w:t>
      </w:r>
      <w:proofErr w:type="spellStart"/>
      <w:r>
        <w:t>sunte</w:t>
      </w:r>
      <w:proofErr w:type="spellEnd"/>
      <w:r>
        <w:t xml:space="preserve"> PETERS </w:t>
      </w:r>
      <w:proofErr w:type="spellStart"/>
      <w:r>
        <w:t>Epistolon</w:t>
      </w:r>
      <w:proofErr w:type="spellEnd"/>
      <w:r>
        <w:t xml:space="preserve"> to den </w:t>
      </w:r>
      <w:proofErr w:type="spellStart"/>
      <w:r>
        <w:t>Hebreern</w:t>
      </w:r>
      <w:proofErr w:type="spellEnd"/>
      <w:r>
        <w:t xml:space="preserve"> JACOB am </w:t>
      </w:r>
      <w:proofErr w:type="spellStart"/>
      <w:r>
        <w:t>latsten</w:t>
      </w:r>
      <w:proofErr w:type="spellEnd"/>
      <w:r>
        <w:t xml:space="preserve">, </w:t>
      </w:r>
      <w:proofErr w:type="spellStart"/>
      <w:r>
        <w:t>eyne</w:t>
      </w:r>
      <w:proofErr w:type="spellEnd"/>
      <w:r>
        <w:t xml:space="preserve"> bekenne </w:t>
      </w:r>
      <w:proofErr w:type="spellStart"/>
      <w:r>
        <w:t>deme</w:t>
      </w:r>
      <w:proofErr w:type="spellEnd"/>
      <w:r>
        <w:t xml:space="preserve"> andern sine </w:t>
      </w:r>
      <w:proofErr w:type="spellStart"/>
      <w:r>
        <w:t>sunde</w:t>
      </w:r>
      <w:proofErr w:type="spellEnd"/>
      <w:r>
        <w:t xml:space="preserve"> </w:t>
      </w:r>
      <w:proofErr w:type="spellStart"/>
      <w:r>
        <w:t>Dath</w:t>
      </w:r>
      <w:proofErr w:type="spellEnd"/>
      <w:r>
        <w:t xml:space="preserve"> </w:t>
      </w:r>
      <w:proofErr w:type="spellStart"/>
      <w:r>
        <w:t>wil</w:t>
      </w:r>
      <w:proofErr w:type="spellEnd"/>
      <w:r>
        <w:t xml:space="preserve"> </w:t>
      </w:r>
      <w:proofErr w:type="spellStart"/>
      <w:r>
        <w:t>sunte</w:t>
      </w:r>
      <w:proofErr w:type="spellEnd"/>
      <w:r>
        <w:t xml:space="preserve"> Jacob dar </w:t>
      </w:r>
      <w:proofErr w:type="spellStart"/>
      <w:r>
        <w:t>mede</w:t>
      </w:r>
      <w:proofErr w:type="spellEnd"/>
      <w:r>
        <w:t xml:space="preserve"> Wenner ein </w:t>
      </w:r>
      <w:proofErr w:type="spellStart"/>
      <w:r>
        <w:t>mynsche</w:t>
      </w:r>
      <w:proofErr w:type="spellEnd"/>
      <w:r>
        <w:t xml:space="preserve"> </w:t>
      </w:r>
      <w:proofErr w:type="spellStart"/>
      <w:r>
        <w:t>gode</w:t>
      </w:r>
      <w:proofErr w:type="spellEnd"/>
      <w:r>
        <w:t xml:space="preserve"> </w:t>
      </w:r>
      <w:proofErr w:type="spellStart"/>
      <w:r>
        <w:t>vorthornet</w:t>
      </w:r>
      <w:proofErr w:type="spellEnd"/>
      <w:r>
        <w:t xml:space="preserve"> </w:t>
      </w:r>
      <w:proofErr w:type="spellStart"/>
      <w:r>
        <w:t>hefft</w:t>
      </w:r>
      <w:proofErr w:type="spellEnd"/>
      <w:r>
        <w:t xml:space="preserve">/ </w:t>
      </w:r>
      <w:proofErr w:type="spellStart"/>
      <w:r>
        <w:t>schuldich</w:t>
      </w:r>
      <w:proofErr w:type="spellEnd"/>
      <w:r>
        <w:t xml:space="preserve"> </w:t>
      </w:r>
      <w:proofErr w:type="spellStart"/>
      <w:r>
        <w:t>yß</w:t>
      </w:r>
      <w:proofErr w:type="spellEnd"/>
      <w:r>
        <w:t xml:space="preserve"> </w:t>
      </w:r>
      <w:proofErr w:type="spellStart"/>
      <w:r>
        <w:t>sik</w:t>
      </w:r>
      <w:proofErr w:type="spellEnd"/>
      <w:r>
        <w:t xml:space="preserve"> </w:t>
      </w:r>
      <w:proofErr w:type="spellStart"/>
      <w:r>
        <w:t>suluest</w:t>
      </w:r>
      <w:proofErr w:type="spellEnd"/>
      <w:r>
        <w:t xml:space="preserve"> </w:t>
      </w:r>
      <w:proofErr w:type="spellStart"/>
      <w:r>
        <w:t>thegen</w:t>
      </w:r>
      <w:proofErr w:type="spellEnd"/>
      <w:r>
        <w:t xml:space="preserve"> </w:t>
      </w:r>
      <w:proofErr w:type="spellStart"/>
      <w:r>
        <w:t>ome</w:t>
      </w:r>
      <w:proofErr w:type="spellEnd"/>
      <w:r>
        <w:t xml:space="preserve"> </w:t>
      </w:r>
      <w:proofErr w:type="spellStart"/>
      <w:r>
        <w:t>vorclagen</w:t>
      </w:r>
      <w:proofErr w:type="spellEnd"/>
      <w:r>
        <w:t xml:space="preserve"> </w:t>
      </w:r>
      <w:proofErr w:type="spellStart"/>
      <w:r>
        <w:t>vnde</w:t>
      </w:r>
      <w:proofErr w:type="spellEnd"/>
      <w:r>
        <w:t xml:space="preserve"> </w:t>
      </w:r>
      <w:proofErr w:type="spellStart"/>
      <w:r>
        <w:t>syne</w:t>
      </w:r>
      <w:proofErr w:type="spellEnd"/>
      <w:r>
        <w:t xml:space="preserve"> </w:t>
      </w:r>
      <w:proofErr w:type="spellStart"/>
      <w:r>
        <w:t>sunde</w:t>
      </w:r>
      <w:proofErr w:type="spellEnd"/>
      <w:r>
        <w:t xml:space="preserve"> bekennen. </w:t>
      </w:r>
    </w:p>
    <w:p w14:paraId="065BDDD3" w14:textId="77777777" w:rsidR="0099575E" w:rsidRDefault="0099575E" w:rsidP="0099575E">
      <w:pPr>
        <w:pStyle w:val="StandardWeb"/>
      </w:pPr>
      <w:r>
        <w:t xml:space="preserve">DAVIT am </w:t>
      </w:r>
      <w:proofErr w:type="spellStart"/>
      <w:r>
        <w:t>drudden</w:t>
      </w:r>
      <w:proofErr w:type="spellEnd"/>
      <w:r>
        <w:t xml:space="preserve"> Psalmen </w:t>
      </w:r>
      <w:proofErr w:type="spellStart"/>
      <w:r>
        <w:t>secht</w:t>
      </w:r>
      <w:proofErr w:type="spellEnd"/>
      <w:r>
        <w:t xml:space="preserve"> </w:t>
      </w:r>
      <w:proofErr w:type="spellStart"/>
      <w:r>
        <w:t>Ik</w:t>
      </w:r>
      <w:proofErr w:type="spellEnd"/>
      <w:r>
        <w:t xml:space="preserve"> </w:t>
      </w:r>
      <w:proofErr w:type="spellStart"/>
      <w:r>
        <w:t>wyl</w:t>
      </w:r>
      <w:proofErr w:type="spellEnd"/>
      <w:r>
        <w:t xml:space="preserve"> </w:t>
      </w:r>
      <w:proofErr w:type="spellStart"/>
      <w:r>
        <w:t>thegen</w:t>
      </w:r>
      <w:proofErr w:type="spellEnd"/>
      <w:r>
        <w:t xml:space="preserve"> </w:t>
      </w:r>
      <w:proofErr w:type="spellStart"/>
      <w:r>
        <w:t>my</w:t>
      </w:r>
      <w:proofErr w:type="spellEnd"/>
      <w:r>
        <w:t xml:space="preserve"> </w:t>
      </w:r>
      <w:proofErr w:type="spellStart"/>
      <w:r>
        <w:t>myne</w:t>
      </w:r>
      <w:proofErr w:type="spellEnd"/>
      <w:r>
        <w:t xml:space="preserve"> </w:t>
      </w:r>
      <w:proofErr w:type="spellStart"/>
      <w:r>
        <w:t>sunde</w:t>
      </w:r>
      <w:proofErr w:type="spellEnd"/>
      <w:r>
        <w:t xml:space="preserve"> bekennen </w:t>
      </w:r>
      <w:proofErr w:type="spellStart"/>
      <w:r>
        <w:t>gode</w:t>
      </w:r>
      <w:proofErr w:type="spellEnd"/>
      <w:r>
        <w:t xml:space="preserve">/ </w:t>
      </w:r>
      <w:proofErr w:type="spellStart"/>
      <w:r>
        <w:t>vnde</w:t>
      </w:r>
      <w:proofErr w:type="spellEnd"/>
      <w:r>
        <w:t xml:space="preserve"> he </w:t>
      </w:r>
      <w:proofErr w:type="spellStart"/>
      <w:r>
        <w:t>hefft</w:t>
      </w:r>
      <w:proofErr w:type="spellEnd"/>
      <w:r>
        <w:t xml:space="preserve"> </w:t>
      </w:r>
      <w:proofErr w:type="spellStart"/>
      <w:r>
        <w:t>my</w:t>
      </w:r>
      <w:proofErr w:type="spellEnd"/>
      <w:r>
        <w:t xml:space="preserve"> </w:t>
      </w:r>
      <w:proofErr w:type="spellStart"/>
      <w:r>
        <w:t>vorgeuen</w:t>
      </w:r>
      <w:proofErr w:type="spellEnd"/>
      <w:r>
        <w:t xml:space="preserve"> den </w:t>
      </w:r>
      <w:proofErr w:type="spellStart"/>
      <w:r>
        <w:t>vndoget</w:t>
      </w:r>
      <w:proofErr w:type="spellEnd"/>
      <w:r>
        <w:t xml:space="preserve"> </w:t>
      </w:r>
      <w:proofErr w:type="spellStart"/>
      <w:r>
        <w:t>myner</w:t>
      </w:r>
      <w:proofErr w:type="spellEnd"/>
      <w:r>
        <w:t xml:space="preserve"> </w:t>
      </w:r>
      <w:proofErr w:type="spellStart"/>
      <w:r>
        <w:t>sunde</w:t>
      </w:r>
      <w:proofErr w:type="spellEnd"/>
      <w:r>
        <w:t xml:space="preserve">. Ein </w:t>
      </w:r>
      <w:proofErr w:type="spellStart"/>
      <w:r>
        <w:t>yewelck</w:t>
      </w:r>
      <w:proofErr w:type="spellEnd"/>
      <w:r>
        <w:t xml:space="preserve"> soll </w:t>
      </w:r>
      <w:proofErr w:type="spellStart"/>
      <w:r>
        <w:t>sik</w:t>
      </w:r>
      <w:proofErr w:type="spellEnd"/>
      <w:r>
        <w:t xml:space="preserve"> </w:t>
      </w:r>
      <w:proofErr w:type="spellStart"/>
      <w:r>
        <w:t>thegen</w:t>
      </w:r>
      <w:proofErr w:type="spellEnd"/>
      <w:r>
        <w:t xml:space="preserve"> </w:t>
      </w:r>
      <w:proofErr w:type="spellStart"/>
      <w:r>
        <w:t>sindem</w:t>
      </w:r>
      <w:proofErr w:type="spellEnd"/>
      <w:r>
        <w:t xml:space="preserve"> </w:t>
      </w:r>
      <w:proofErr w:type="spellStart"/>
      <w:r>
        <w:t>negesten</w:t>
      </w:r>
      <w:proofErr w:type="spellEnd"/>
      <w:r>
        <w:t xml:space="preserve"> </w:t>
      </w:r>
      <w:proofErr w:type="spellStart"/>
      <w:r>
        <w:t>othmödigen</w:t>
      </w:r>
      <w:proofErr w:type="spellEnd"/>
      <w:r>
        <w:t xml:space="preserve">/ </w:t>
      </w:r>
      <w:proofErr w:type="spellStart"/>
      <w:r>
        <w:t>vnd</w:t>
      </w:r>
      <w:proofErr w:type="spellEnd"/>
      <w:r>
        <w:t xml:space="preserve"> </w:t>
      </w:r>
      <w:proofErr w:type="spellStart"/>
      <w:r>
        <w:t>tho</w:t>
      </w:r>
      <w:proofErr w:type="spellEnd"/>
      <w:r>
        <w:t xml:space="preserve"> vorn/ den he </w:t>
      </w:r>
      <w:proofErr w:type="spellStart"/>
      <w:r>
        <w:t>beledyget</w:t>
      </w:r>
      <w:proofErr w:type="spellEnd"/>
      <w:r>
        <w:t xml:space="preserve"> </w:t>
      </w:r>
      <w:proofErr w:type="spellStart"/>
      <w:r>
        <w:t>hefft</w:t>
      </w:r>
      <w:proofErr w:type="spellEnd"/>
      <w:r>
        <w:t xml:space="preserve"> sine </w:t>
      </w:r>
      <w:proofErr w:type="spellStart"/>
      <w:r>
        <w:t>sunde</w:t>
      </w:r>
      <w:proofErr w:type="spellEnd"/>
      <w:r>
        <w:t xml:space="preserve"> bekennen/ </w:t>
      </w:r>
      <w:proofErr w:type="spellStart"/>
      <w:r>
        <w:t>vnde</w:t>
      </w:r>
      <w:proofErr w:type="spellEnd"/>
      <w:r>
        <w:t xml:space="preserve"> </w:t>
      </w:r>
      <w:proofErr w:type="spellStart"/>
      <w:r>
        <w:t>sik</w:t>
      </w:r>
      <w:proofErr w:type="spellEnd"/>
      <w:r>
        <w:t xml:space="preserve"> nicht mit </w:t>
      </w:r>
      <w:proofErr w:type="spellStart"/>
      <w:r>
        <w:t>freuel</w:t>
      </w:r>
      <w:proofErr w:type="spellEnd"/>
      <w:r>
        <w:t xml:space="preserve"> entschuldigen. </w:t>
      </w:r>
      <w:proofErr w:type="spellStart"/>
      <w:r>
        <w:t>Vorgeue</w:t>
      </w:r>
      <w:proofErr w:type="spellEnd"/>
      <w:r>
        <w:t xml:space="preserve"> einer dem anderen/ </w:t>
      </w:r>
      <w:proofErr w:type="spellStart"/>
      <w:r>
        <w:t>wue</w:t>
      </w:r>
      <w:proofErr w:type="spellEnd"/>
      <w:r>
        <w:t xml:space="preserve"> </w:t>
      </w:r>
      <w:proofErr w:type="spellStart"/>
      <w:r>
        <w:t>dath</w:t>
      </w:r>
      <w:proofErr w:type="spellEnd"/>
      <w:r>
        <w:t xml:space="preserve"> Vader </w:t>
      </w:r>
      <w:proofErr w:type="spellStart"/>
      <w:r>
        <w:t>vnse</w:t>
      </w:r>
      <w:proofErr w:type="spellEnd"/>
      <w:r>
        <w:t xml:space="preserve"> </w:t>
      </w:r>
      <w:proofErr w:type="spellStart"/>
      <w:r>
        <w:t>leret</w:t>
      </w:r>
      <w:proofErr w:type="spellEnd"/>
      <w:r>
        <w:t xml:space="preserve"> </w:t>
      </w:r>
      <w:proofErr w:type="spellStart"/>
      <w:r>
        <w:t>Vorgiff</w:t>
      </w:r>
      <w:proofErr w:type="spellEnd"/>
      <w:r>
        <w:t xml:space="preserve"> </w:t>
      </w:r>
      <w:proofErr w:type="spellStart"/>
      <w:r>
        <w:t>vnß</w:t>
      </w:r>
      <w:proofErr w:type="spellEnd"/>
      <w:r>
        <w:t xml:space="preserve"> </w:t>
      </w:r>
      <w:proofErr w:type="spellStart"/>
      <w:r>
        <w:t>alßo</w:t>
      </w:r>
      <w:proofErr w:type="spellEnd"/>
      <w:r>
        <w:t xml:space="preserve"> </w:t>
      </w:r>
      <w:proofErr w:type="spellStart"/>
      <w:r>
        <w:t>wy</w:t>
      </w:r>
      <w:proofErr w:type="spellEnd"/>
      <w:r>
        <w:t xml:space="preserve"> </w:t>
      </w:r>
      <w:proofErr w:type="spellStart"/>
      <w:r>
        <w:t>vorgheuen</w:t>
      </w:r>
      <w:proofErr w:type="spellEnd"/>
      <w:r>
        <w:t xml:space="preserve"> Christus </w:t>
      </w:r>
      <w:proofErr w:type="spellStart"/>
      <w:r>
        <w:t>secht</w:t>
      </w:r>
      <w:proofErr w:type="spellEnd"/>
      <w:r>
        <w:t xml:space="preserve"> </w:t>
      </w:r>
      <w:proofErr w:type="spellStart"/>
      <w:r>
        <w:t>MATHEI</w:t>
      </w:r>
      <w:proofErr w:type="spellEnd"/>
      <w:r>
        <w:t xml:space="preserve"> am </w:t>
      </w:r>
      <w:proofErr w:type="spellStart"/>
      <w:r>
        <w:t>vifften</w:t>
      </w:r>
      <w:proofErr w:type="spellEnd"/>
      <w:r>
        <w:t xml:space="preserve"> Sik </w:t>
      </w:r>
      <w:proofErr w:type="spellStart"/>
      <w:r>
        <w:t>toh</w:t>
      </w:r>
      <w:proofErr w:type="spellEnd"/>
      <w:r>
        <w:t xml:space="preserve"> ersten mit </w:t>
      </w:r>
      <w:proofErr w:type="spellStart"/>
      <w:r>
        <w:t>deme</w:t>
      </w:r>
      <w:proofErr w:type="spellEnd"/>
      <w:r>
        <w:t xml:space="preserve"> </w:t>
      </w:r>
      <w:proofErr w:type="spellStart"/>
      <w:r>
        <w:t>negesten</w:t>
      </w:r>
      <w:proofErr w:type="spellEnd"/>
      <w:r>
        <w:t xml:space="preserve"> </w:t>
      </w:r>
      <w:proofErr w:type="spellStart"/>
      <w:r>
        <w:t>tho</w:t>
      </w:r>
      <w:proofErr w:type="spellEnd"/>
      <w:r>
        <w:t xml:space="preserve"> </w:t>
      </w:r>
      <w:proofErr w:type="spellStart"/>
      <w:r>
        <w:t>vorßönen</w:t>
      </w:r>
      <w:proofErr w:type="spellEnd"/>
      <w:r>
        <w:t xml:space="preserve">. </w:t>
      </w:r>
    </w:p>
    <w:p w14:paraId="0D598AF2" w14:textId="77777777" w:rsidR="0099575E" w:rsidRDefault="0099575E" w:rsidP="0099575E">
      <w:pPr>
        <w:pStyle w:val="StandardWeb"/>
      </w:pPr>
      <w:r>
        <w:t xml:space="preserve">ITEM JOHAN. am </w:t>
      </w:r>
      <w:proofErr w:type="spellStart"/>
      <w:r>
        <w:t>latsten</w:t>
      </w:r>
      <w:proofErr w:type="spellEnd"/>
      <w:r>
        <w:t xml:space="preserve"> Do </w:t>
      </w:r>
      <w:proofErr w:type="spellStart"/>
      <w:r>
        <w:t>christus</w:t>
      </w:r>
      <w:proofErr w:type="spellEnd"/>
      <w:r>
        <w:t xml:space="preserve"> denn </w:t>
      </w:r>
      <w:proofErr w:type="spellStart"/>
      <w:r>
        <w:t>Jungern</w:t>
      </w:r>
      <w:proofErr w:type="spellEnd"/>
      <w:r>
        <w:t xml:space="preserve"> in </w:t>
      </w:r>
      <w:proofErr w:type="spellStart"/>
      <w:r>
        <w:t>bleeß</w:t>
      </w:r>
      <w:proofErr w:type="spellEnd"/>
      <w:r>
        <w:t xml:space="preserve"> </w:t>
      </w:r>
      <w:proofErr w:type="spellStart"/>
      <w:r>
        <w:t>vnde</w:t>
      </w:r>
      <w:proofErr w:type="spellEnd"/>
      <w:r>
        <w:t xml:space="preserve"> </w:t>
      </w:r>
      <w:proofErr w:type="spellStart"/>
      <w:r>
        <w:t>sprack</w:t>
      </w:r>
      <w:proofErr w:type="spellEnd"/>
      <w:r>
        <w:t xml:space="preserve"> Nemeth </w:t>
      </w:r>
      <w:proofErr w:type="spellStart"/>
      <w:r>
        <w:t>henn</w:t>
      </w:r>
      <w:proofErr w:type="spellEnd"/>
      <w:r>
        <w:t xml:space="preserve"> den </w:t>
      </w:r>
      <w:proofErr w:type="spellStart"/>
      <w:r>
        <w:t>hylligen</w:t>
      </w:r>
      <w:proofErr w:type="spellEnd"/>
      <w:r>
        <w:t xml:space="preserve"> </w:t>
      </w:r>
      <w:proofErr w:type="spellStart"/>
      <w:r>
        <w:t>geyst</w:t>
      </w:r>
      <w:proofErr w:type="spellEnd"/>
      <w:r>
        <w:t xml:space="preserve">, </w:t>
      </w:r>
      <w:proofErr w:type="spellStart"/>
      <w:r>
        <w:t>welckern</w:t>
      </w:r>
      <w:proofErr w:type="spellEnd"/>
      <w:r>
        <w:t xml:space="preserve"> </w:t>
      </w:r>
      <w:proofErr w:type="spellStart"/>
      <w:r>
        <w:t>gy</w:t>
      </w:r>
      <w:proofErr w:type="spellEnd"/>
      <w:r>
        <w:t xml:space="preserve"> de </w:t>
      </w:r>
      <w:proofErr w:type="spellStart"/>
      <w:r>
        <w:t>sunde</w:t>
      </w:r>
      <w:proofErr w:type="spellEnd"/>
      <w:r>
        <w:t xml:space="preserve"> </w:t>
      </w:r>
      <w:proofErr w:type="spellStart"/>
      <w:r>
        <w:t>vorgheuen</w:t>
      </w:r>
      <w:proofErr w:type="spellEnd"/>
      <w:r>
        <w:t xml:space="preserve">/ den </w:t>
      </w:r>
      <w:proofErr w:type="spellStart"/>
      <w:r>
        <w:t>schullen</w:t>
      </w:r>
      <w:proofErr w:type="spellEnd"/>
      <w:r>
        <w:t xml:space="preserve"> </w:t>
      </w:r>
      <w:proofErr w:type="spellStart"/>
      <w:r>
        <w:t>ße</w:t>
      </w:r>
      <w:proofErr w:type="spellEnd"/>
      <w:r>
        <w:t xml:space="preserve"> </w:t>
      </w:r>
      <w:proofErr w:type="spellStart"/>
      <w:r>
        <w:t>vorgheven</w:t>
      </w:r>
      <w:proofErr w:type="spellEnd"/>
      <w:r>
        <w:t xml:space="preserve"> sin rc. </w:t>
      </w:r>
      <w:proofErr w:type="spellStart"/>
      <w:r>
        <w:t>Dusse</w:t>
      </w:r>
      <w:proofErr w:type="spellEnd"/>
      <w:r>
        <w:t xml:space="preserve"> </w:t>
      </w:r>
      <w:proofErr w:type="spellStart"/>
      <w:r>
        <w:t>spröke</w:t>
      </w:r>
      <w:proofErr w:type="spellEnd"/>
      <w:r>
        <w:t xml:space="preserve"> </w:t>
      </w:r>
      <w:proofErr w:type="spellStart"/>
      <w:r>
        <w:t>secht</w:t>
      </w:r>
      <w:proofErr w:type="spellEnd"/>
      <w:r>
        <w:t xml:space="preserve"> nicht </w:t>
      </w:r>
      <w:proofErr w:type="spellStart"/>
      <w:r>
        <w:t>varm</w:t>
      </w:r>
      <w:proofErr w:type="spellEnd"/>
      <w:r>
        <w:t xml:space="preserve"> der </w:t>
      </w:r>
      <w:proofErr w:type="spellStart"/>
      <w:r>
        <w:t>heymlike</w:t>
      </w:r>
      <w:proofErr w:type="spellEnd"/>
      <w:r>
        <w:t xml:space="preserve"> </w:t>
      </w:r>
      <w:proofErr w:type="spellStart"/>
      <w:r>
        <w:t>bichte</w:t>
      </w:r>
      <w:proofErr w:type="spellEnd"/>
      <w:r>
        <w:t xml:space="preserve"> Ja </w:t>
      </w:r>
      <w:proofErr w:type="spellStart"/>
      <w:r>
        <w:t>ock</w:t>
      </w:r>
      <w:proofErr w:type="spellEnd"/>
      <w:r>
        <w:t xml:space="preserve"> </w:t>
      </w:r>
      <w:proofErr w:type="spellStart"/>
      <w:r>
        <w:t>nichtes</w:t>
      </w:r>
      <w:proofErr w:type="spellEnd"/>
      <w:r>
        <w:t xml:space="preserve"> van der </w:t>
      </w:r>
      <w:proofErr w:type="spellStart"/>
      <w:r>
        <w:t>openbarn</w:t>
      </w:r>
      <w:proofErr w:type="spellEnd"/>
      <w:r>
        <w:t xml:space="preserve"> </w:t>
      </w:r>
      <w:proofErr w:type="spellStart"/>
      <w:r>
        <w:t>bychte</w:t>
      </w:r>
      <w:proofErr w:type="spellEnd"/>
      <w:r>
        <w:t xml:space="preserve">. </w:t>
      </w:r>
    </w:p>
    <w:p w14:paraId="3F342E98" w14:textId="77777777" w:rsidR="0099575E" w:rsidRDefault="0099575E" w:rsidP="0099575E">
      <w:pPr>
        <w:pStyle w:val="berschrift2"/>
      </w:pPr>
      <w:proofErr w:type="spellStart"/>
      <w:r>
        <w:t>Volgt</w:t>
      </w:r>
      <w:proofErr w:type="spellEnd"/>
      <w:r>
        <w:t xml:space="preserve"> </w:t>
      </w:r>
      <w:proofErr w:type="spellStart"/>
      <w:r>
        <w:t>daruth</w:t>
      </w:r>
      <w:proofErr w:type="spellEnd"/>
    </w:p>
    <w:p w14:paraId="4FEC5E66" w14:textId="77777777" w:rsidR="0099575E" w:rsidRDefault="0099575E" w:rsidP="0099575E">
      <w:pPr>
        <w:pStyle w:val="StandardWeb"/>
      </w:pPr>
      <w:proofErr w:type="spellStart"/>
      <w:r>
        <w:t>Dath</w:t>
      </w:r>
      <w:proofErr w:type="spellEnd"/>
      <w:r>
        <w:t xml:space="preserve"> de </w:t>
      </w:r>
      <w:proofErr w:type="spellStart"/>
      <w:r>
        <w:t>bychte</w:t>
      </w:r>
      <w:proofErr w:type="spellEnd"/>
      <w:r>
        <w:t xml:space="preserve"> nicht </w:t>
      </w:r>
      <w:proofErr w:type="spellStart"/>
      <w:r>
        <w:t>tho</w:t>
      </w:r>
      <w:proofErr w:type="spellEnd"/>
      <w:r>
        <w:t xml:space="preserve"> fordern </w:t>
      </w:r>
      <w:proofErr w:type="spellStart"/>
      <w:r>
        <w:t>vnde</w:t>
      </w:r>
      <w:proofErr w:type="spellEnd"/>
      <w:r>
        <w:t xml:space="preserve"> </w:t>
      </w:r>
      <w:proofErr w:type="spellStart"/>
      <w:r>
        <w:t>vpghesettet</w:t>
      </w:r>
      <w:proofErr w:type="spellEnd"/>
      <w:r>
        <w:t xml:space="preserve"> </w:t>
      </w:r>
      <w:proofErr w:type="spellStart"/>
      <w:r>
        <w:t>sy</w:t>
      </w:r>
      <w:proofErr w:type="spellEnd"/>
      <w:r>
        <w:t xml:space="preserve"> </w:t>
      </w:r>
      <w:proofErr w:type="spellStart"/>
      <w:r>
        <w:t>Leß</w:t>
      </w:r>
      <w:proofErr w:type="spellEnd"/>
      <w:r>
        <w:t xml:space="preserve"> des </w:t>
      </w:r>
      <w:proofErr w:type="spellStart"/>
      <w:r>
        <w:t>werdigen</w:t>
      </w:r>
      <w:proofErr w:type="spellEnd"/>
      <w:r>
        <w:t xml:space="preserve"> </w:t>
      </w:r>
      <w:proofErr w:type="spellStart"/>
      <w:r>
        <w:t>hernn</w:t>
      </w:r>
      <w:proofErr w:type="spellEnd"/>
      <w:r>
        <w:t xml:space="preserve"> </w:t>
      </w:r>
      <w:proofErr w:type="spellStart"/>
      <w:r>
        <w:t>Doctoris</w:t>
      </w:r>
      <w:proofErr w:type="spellEnd"/>
      <w:r>
        <w:t xml:space="preserve"> Martini Luthers </w:t>
      </w:r>
      <w:proofErr w:type="spellStart"/>
      <w:r>
        <w:t>böcklyn</w:t>
      </w:r>
      <w:proofErr w:type="spellEnd"/>
      <w:r>
        <w:t xml:space="preserve"> So he van der </w:t>
      </w:r>
      <w:proofErr w:type="spellStart"/>
      <w:r>
        <w:t>bychte</w:t>
      </w:r>
      <w:proofErr w:type="spellEnd"/>
      <w:r>
        <w:t xml:space="preserve"> </w:t>
      </w:r>
      <w:proofErr w:type="spellStart"/>
      <w:r>
        <w:t>hefft</w:t>
      </w:r>
      <w:proofErr w:type="spellEnd"/>
      <w:r>
        <w:t xml:space="preserve"> </w:t>
      </w:r>
      <w:proofErr w:type="spellStart"/>
      <w:r>
        <w:t>lathen</w:t>
      </w:r>
      <w:proofErr w:type="spellEnd"/>
      <w:r>
        <w:t xml:space="preserve"> </w:t>
      </w:r>
      <w:proofErr w:type="spellStart"/>
      <w:r>
        <w:t>vth</w:t>
      </w:r>
      <w:proofErr w:type="spellEnd"/>
      <w:r>
        <w:t xml:space="preserve"> </w:t>
      </w:r>
      <w:proofErr w:type="spellStart"/>
      <w:r>
        <w:t>ghaen</w:t>
      </w:r>
      <w:proofErr w:type="spellEnd"/>
      <w:r>
        <w:t xml:space="preserve"> </w:t>
      </w:r>
      <w:proofErr w:type="spellStart"/>
      <w:r>
        <w:t>Werestu</w:t>
      </w:r>
      <w:proofErr w:type="spellEnd"/>
      <w:r>
        <w:t xml:space="preserve"> </w:t>
      </w:r>
      <w:proofErr w:type="spellStart"/>
      <w:r>
        <w:t>wue</w:t>
      </w:r>
      <w:proofErr w:type="spellEnd"/>
      <w:r>
        <w:t xml:space="preserve"> du recht </w:t>
      </w:r>
      <w:proofErr w:type="spellStart"/>
      <w:r>
        <w:t>bychten</w:t>
      </w:r>
      <w:proofErr w:type="spellEnd"/>
      <w:r>
        <w:t xml:space="preserve"> schalt lernen </w:t>
      </w:r>
      <w:proofErr w:type="spellStart"/>
      <w:r>
        <w:t>Id</w:t>
      </w:r>
      <w:proofErr w:type="spellEnd"/>
      <w:r>
        <w:t xml:space="preserve"> </w:t>
      </w:r>
      <w:proofErr w:type="spellStart"/>
      <w:r>
        <w:t>sinth</w:t>
      </w:r>
      <w:proofErr w:type="spellEnd"/>
      <w:r>
        <w:t xml:space="preserve"> </w:t>
      </w:r>
      <w:proofErr w:type="spellStart"/>
      <w:r>
        <w:t>tweyerleygge</w:t>
      </w:r>
      <w:proofErr w:type="spellEnd"/>
      <w:r>
        <w:t xml:space="preserve"> </w:t>
      </w:r>
      <w:proofErr w:type="spellStart"/>
      <w:r>
        <w:t>wiße</w:t>
      </w:r>
      <w:proofErr w:type="spellEnd"/>
      <w:r>
        <w:t xml:space="preserve"> de </w:t>
      </w:r>
      <w:proofErr w:type="spellStart"/>
      <w:r>
        <w:t>sunde</w:t>
      </w:r>
      <w:proofErr w:type="spellEnd"/>
      <w:r>
        <w:t xml:space="preserve"> </w:t>
      </w:r>
      <w:proofErr w:type="spellStart"/>
      <w:r>
        <w:t>bekanth</w:t>
      </w:r>
      <w:proofErr w:type="spellEnd"/>
      <w:r>
        <w:t xml:space="preserve"> </w:t>
      </w:r>
      <w:proofErr w:type="spellStart"/>
      <w:r>
        <w:t>tho</w:t>
      </w:r>
      <w:proofErr w:type="spellEnd"/>
      <w:r>
        <w:t xml:space="preserve"> </w:t>
      </w:r>
      <w:proofErr w:type="spellStart"/>
      <w:r>
        <w:t>maken</w:t>
      </w:r>
      <w:proofErr w:type="spellEnd"/>
      <w:r>
        <w:t xml:space="preserve"> Eine </w:t>
      </w:r>
      <w:proofErr w:type="spellStart"/>
      <w:r>
        <w:t>dorch</w:t>
      </w:r>
      <w:proofErr w:type="spellEnd"/>
      <w:r>
        <w:t xml:space="preserve"> </w:t>
      </w:r>
      <w:proofErr w:type="spellStart"/>
      <w:r>
        <w:t>thugen</w:t>
      </w:r>
      <w:proofErr w:type="spellEnd"/>
      <w:r>
        <w:t xml:space="preserve"> </w:t>
      </w:r>
      <w:proofErr w:type="spellStart"/>
      <w:r>
        <w:t>openbaer</w:t>
      </w:r>
      <w:proofErr w:type="spellEnd"/>
      <w:r>
        <w:t xml:space="preserve"> vor der </w:t>
      </w:r>
      <w:proofErr w:type="spellStart"/>
      <w:r>
        <w:t>samelinghe</w:t>
      </w:r>
      <w:proofErr w:type="spellEnd"/>
      <w:r>
        <w:t xml:space="preserve"> </w:t>
      </w:r>
      <w:proofErr w:type="spellStart"/>
      <w:r>
        <w:t>ouerwüden</w:t>
      </w:r>
      <w:proofErr w:type="spellEnd"/>
      <w:r>
        <w:t xml:space="preserve"> De </w:t>
      </w:r>
      <w:proofErr w:type="spellStart"/>
      <w:r>
        <w:t>christus</w:t>
      </w:r>
      <w:proofErr w:type="spellEnd"/>
      <w:r>
        <w:t xml:space="preserve"> </w:t>
      </w:r>
      <w:proofErr w:type="spellStart"/>
      <w:r>
        <w:t>lereth</w:t>
      </w:r>
      <w:proofErr w:type="spellEnd"/>
      <w:r>
        <w:t xml:space="preserve"> </w:t>
      </w:r>
      <w:proofErr w:type="spellStart"/>
      <w:r>
        <w:t>MATHEI</w:t>
      </w:r>
      <w:proofErr w:type="spellEnd"/>
      <w:r>
        <w:t xml:space="preserve"> am </w:t>
      </w:r>
      <w:proofErr w:type="spellStart"/>
      <w:r>
        <w:t>achteinden</w:t>
      </w:r>
      <w:proofErr w:type="spellEnd"/>
      <w:r>
        <w:t xml:space="preserve"> </w:t>
      </w:r>
      <w:proofErr w:type="spellStart"/>
      <w:r>
        <w:t>Dusse</w:t>
      </w:r>
      <w:proofErr w:type="spellEnd"/>
      <w:r>
        <w:t xml:space="preserve"> </w:t>
      </w:r>
      <w:proofErr w:type="spellStart"/>
      <w:r>
        <w:t>yß</w:t>
      </w:r>
      <w:proofErr w:type="spellEnd"/>
      <w:r>
        <w:t xml:space="preserve"> </w:t>
      </w:r>
      <w:proofErr w:type="spellStart"/>
      <w:r>
        <w:t>noeth</w:t>
      </w:r>
      <w:proofErr w:type="spellEnd"/>
      <w:r>
        <w:t xml:space="preserve"> </w:t>
      </w:r>
      <w:proofErr w:type="spellStart"/>
      <w:r>
        <w:t>vnde</w:t>
      </w:r>
      <w:proofErr w:type="spellEnd"/>
      <w:r>
        <w:t xml:space="preserve"> noch </w:t>
      </w:r>
      <w:proofErr w:type="spellStart"/>
      <w:r>
        <w:t>geystliken</w:t>
      </w:r>
      <w:proofErr w:type="spellEnd"/>
      <w:r>
        <w:t xml:space="preserve"> </w:t>
      </w:r>
      <w:proofErr w:type="spellStart"/>
      <w:r>
        <w:t>ghewolde</w:t>
      </w:r>
      <w:proofErr w:type="spellEnd"/>
      <w:r>
        <w:t xml:space="preserve">. De </w:t>
      </w:r>
      <w:proofErr w:type="spellStart"/>
      <w:r>
        <w:t>ander</w:t>
      </w:r>
      <w:proofErr w:type="spellEnd"/>
      <w:r>
        <w:t xml:space="preserve"> </w:t>
      </w:r>
      <w:proofErr w:type="spellStart"/>
      <w:r>
        <w:t>iß</w:t>
      </w:r>
      <w:proofErr w:type="spellEnd"/>
      <w:r>
        <w:t xml:space="preserve"> </w:t>
      </w:r>
      <w:proofErr w:type="spellStart"/>
      <w:r>
        <w:t>williklikenn</w:t>
      </w:r>
      <w:proofErr w:type="spellEnd"/>
      <w:r>
        <w:t xml:space="preserve"> </w:t>
      </w:r>
      <w:proofErr w:type="spellStart"/>
      <w:r>
        <w:t>fry</w:t>
      </w:r>
      <w:proofErr w:type="spellEnd"/>
      <w:r>
        <w:t xml:space="preserve"> </w:t>
      </w:r>
      <w:proofErr w:type="spellStart"/>
      <w:r>
        <w:t>vnde</w:t>
      </w:r>
      <w:proofErr w:type="spellEnd"/>
      <w:r>
        <w:t xml:space="preserve"> </w:t>
      </w:r>
      <w:proofErr w:type="spellStart"/>
      <w:r>
        <w:t>vnebtwunghen</w:t>
      </w:r>
      <w:proofErr w:type="spellEnd"/>
      <w:r>
        <w:t xml:space="preserve"> </w:t>
      </w:r>
      <w:proofErr w:type="spellStart"/>
      <w:r>
        <w:t>vnde</w:t>
      </w:r>
      <w:proofErr w:type="spellEnd"/>
      <w:r>
        <w:t xml:space="preserve"> </w:t>
      </w:r>
      <w:proofErr w:type="spellStart"/>
      <w:r>
        <w:t>yß</w:t>
      </w:r>
      <w:proofErr w:type="spellEnd"/>
      <w:r>
        <w:t xml:space="preserve"> de </w:t>
      </w:r>
      <w:proofErr w:type="spellStart"/>
      <w:r>
        <w:t>beßte</w:t>
      </w:r>
      <w:proofErr w:type="spellEnd"/>
      <w:r>
        <w:t xml:space="preserve"> </w:t>
      </w:r>
      <w:proofErr w:type="spellStart"/>
      <w:r>
        <w:t>Vnde</w:t>
      </w:r>
      <w:proofErr w:type="spellEnd"/>
      <w:r>
        <w:t xml:space="preserve"> </w:t>
      </w:r>
      <w:proofErr w:type="spellStart"/>
      <w:r>
        <w:t>heylsamste</w:t>
      </w:r>
      <w:proofErr w:type="spellEnd"/>
      <w:r>
        <w:t xml:space="preserve"> von </w:t>
      </w:r>
      <w:proofErr w:type="spellStart"/>
      <w:r>
        <w:t>mynschen</w:t>
      </w:r>
      <w:proofErr w:type="spellEnd"/>
      <w:r>
        <w:t xml:space="preserve"> </w:t>
      </w:r>
      <w:proofErr w:type="spellStart"/>
      <w:r>
        <w:t>ghesetthen</w:t>
      </w:r>
      <w:proofErr w:type="spellEnd"/>
      <w:r>
        <w:t xml:space="preserve"> </w:t>
      </w:r>
      <w:proofErr w:type="spellStart"/>
      <w:r>
        <w:t>vnghefangen</w:t>
      </w:r>
      <w:proofErr w:type="spellEnd"/>
      <w:r>
        <w:t xml:space="preserve"> De </w:t>
      </w:r>
      <w:proofErr w:type="spellStart"/>
      <w:r>
        <w:t>Bawst</w:t>
      </w:r>
      <w:proofErr w:type="spellEnd"/>
      <w:r>
        <w:t xml:space="preserve"> </w:t>
      </w:r>
      <w:proofErr w:type="spellStart"/>
      <w:r>
        <w:t>hefft</w:t>
      </w:r>
      <w:proofErr w:type="spellEnd"/>
      <w:r>
        <w:t xml:space="preserve"> </w:t>
      </w:r>
      <w:proofErr w:type="spellStart"/>
      <w:r>
        <w:t>gaer</w:t>
      </w:r>
      <w:proofErr w:type="spellEnd"/>
      <w:r>
        <w:t xml:space="preserve"> </w:t>
      </w:r>
      <w:proofErr w:type="spellStart"/>
      <w:r>
        <w:t>neyne</w:t>
      </w:r>
      <w:proofErr w:type="spellEnd"/>
      <w:r>
        <w:t xml:space="preserve"> macht de </w:t>
      </w:r>
      <w:proofErr w:type="spellStart"/>
      <w:r>
        <w:t>heymliken</w:t>
      </w:r>
      <w:proofErr w:type="spellEnd"/>
      <w:r>
        <w:t xml:space="preserve"> </w:t>
      </w:r>
      <w:proofErr w:type="spellStart"/>
      <w:r>
        <w:t>bychte</w:t>
      </w:r>
      <w:proofErr w:type="spellEnd"/>
      <w:r>
        <w:t xml:space="preserve"> </w:t>
      </w:r>
      <w:proofErr w:type="spellStart"/>
      <w:r>
        <w:t>tho</w:t>
      </w:r>
      <w:proofErr w:type="spellEnd"/>
      <w:r>
        <w:t xml:space="preserve"> </w:t>
      </w:r>
      <w:proofErr w:type="spellStart"/>
      <w:r>
        <w:t>setten</w:t>
      </w:r>
      <w:proofErr w:type="spellEnd"/>
      <w:r>
        <w:t xml:space="preserve"> </w:t>
      </w:r>
      <w:proofErr w:type="spellStart"/>
      <w:r>
        <w:t>vnde</w:t>
      </w:r>
      <w:proofErr w:type="spellEnd"/>
      <w:r>
        <w:t xml:space="preserve"> </w:t>
      </w:r>
      <w:proofErr w:type="spellStart"/>
      <w:r>
        <w:t>ghebeden</w:t>
      </w:r>
      <w:proofErr w:type="spellEnd"/>
      <w:r>
        <w:t xml:space="preserve">. </w:t>
      </w:r>
    </w:p>
    <w:p w14:paraId="39EE5F73" w14:textId="77777777" w:rsidR="0099575E" w:rsidRDefault="0099575E" w:rsidP="0099575E">
      <w:pPr>
        <w:pStyle w:val="StandardWeb"/>
      </w:pPr>
      <w:proofErr w:type="spellStart"/>
      <w:r>
        <w:t>Woe</w:t>
      </w:r>
      <w:proofErr w:type="spellEnd"/>
      <w:r>
        <w:t xml:space="preserve"> </w:t>
      </w:r>
      <w:proofErr w:type="spellStart"/>
      <w:r>
        <w:t>sunte</w:t>
      </w:r>
      <w:proofErr w:type="spellEnd"/>
      <w:r>
        <w:t xml:space="preserve"> PETER. 2 </w:t>
      </w:r>
      <w:proofErr w:type="spellStart"/>
      <w:r>
        <w:t>PEtri</w:t>
      </w:r>
      <w:proofErr w:type="spellEnd"/>
      <w:r>
        <w:t xml:space="preserve"> 2 </w:t>
      </w:r>
      <w:proofErr w:type="spellStart"/>
      <w:r>
        <w:t>ome</w:t>
      </w:r>
      <w:proofErr w:type="spellEnd"/>
      <w:r>
        <w:t xml:space="preserve"> </w:t>
      </w:r>
      <w:proofErr w:type="spellStart"/>
      <w:r>
        <w:t>vnde</w:t>
      </w:r>
      <w:proofErr w:type="spellEnd"/>
      <w:r>
        <w:t xml:space="preserve"> den </w:t>
      </w:r>
      <w:proofErr w:type="spellStart"/>
      <w:r>
        <w:t>synen</w:t>
      </w:r>
      <w:proofErr w:type="spellEnd"/>
      <w:r>
        <w:t xml:space="preserve"> </w:t>
      </w:r>
      <w:proofErr w:type="spellStart"/>
      <w:r>
        <w:t>gesecht</w:t>
      </w:r>
      <w:proofErr w:type="spellEnd"/>
      <w:r>
        <w:t xml:space="preserve"> </w:t>
      </w:r>
      <w:proofErr w:type="spellStart"/>
      <w:r>
        <w:t>hefft</w:t>
      </w:r>
      <w:proofErr w:type="spellEnd"/>
      <w:r>
        <w:t xml:space="preserve">. </w:t>
      </w:r>
    </w:p>
    <w:p w14:paraId="08D083F1" w14:textId="77777777" w:rsidR="0099575E" w:rsidRDefault="0099575E" w:rsidP="0099575E">
      <w:pPr>
        <w:pStyle w:val="StandardWeb"/>
      </w:pPr>
      <w:proofErr w:type="spellStart"/>
      <w:r>
        <w:t>Beslutynghe</w:t>
      </w:r>
      <w:proofErr w:type="spellEnd"/>
      <w:r>
        <w:t xml:space="preserve"> / </w:t>
      </w:r>
      <w:proofErr w:type="spellStart"/>
      <w:r>
        <w:t>Id</w:t>
      </w:r>
      <w:proofErr w:type="spellEnd"/>
      <w:r>
        <w:t xml:space="preserve"> </w:t>
      </w:r>
      <w:proofErr w:type="spellStart"/>
      <w:r>
        <w:t>kan</w:t>
      </w:r>
      <w:proofErr w:type="spellEnd"/>
      <w:r>
        <w:t xml:space="preserve"> de </w:t>
      </w:r>
      <w:proofErr w:type="spellStart"/>
      <w:r>
        <w:t>bychte</w:t>
      </w:r>
      <w:proofErr w:type="spellEnd"/>
      <w:r>
        <w:t xml:space="preserve"> nicht ein gebot </w:t>
      </w:r>
      <w:proofErr w:type="spellStart"/>
      <w:r>
        <w:t>christi</w:t>
      </w:r>
      <w:proofErr w:type="spellEnd"/>
      <w:r>
        <w:t xml:space="preserve"> </w:t>
      </w:r>
      <w:proofErr w:type="spellStart"/>
      <w:r>
        <w:t>syn</w:t>
      </w:r>
      <w:proofErr w:type="spellEnd"/>
      <w:r>
        <w:t xml:space="preserve"> / de </w:t>
      </w:r>
      <w:proofErr w:type="spellStart"/>
      <w:r>
        <w:t>wyle</w:t>
      </w:r>
      <w:proofErr w:type="spellEnd"/>
      <w:r>
        <w:t xml:space="preserve"> in der </w:t>
      </w:r>
      <w:proofErr w:type="spellStart"/>
      <w:r>
        <w:t>Bychte</w:t>
      </w:r>
      <w:proofErr w:type="spellEnd"/>
      <w:r>
        <w:t xml:space="preserve"> </w:t>
      </w:r>
      <w:proofErr w:type="spellStart"/>
      <w:r>
        <w:t>chrißtus</w:t>
      </w:r>
      <w:proofErr w:type="spellEnd"/>
      <w:r>
        <w:t xml:space="preserve"> </w:t>
      </w:r>
      <w:proofErr w:type="spellStart"/>
      <w:r>
        <w:t>Ammacht</w:t>
      </w:r>
      <w:proofErr w:type="spellEnd"/>
      <w:r>
        <w:t xml:space="preserve"> </w:t>
      </w:r>
      <w:proofErr w:type="spellStart"/>
      <w:r>
        <w:t>vnde</w:t>
      </w:r>
      <w:proofErr w:type="spellEnd"/>
      <w:r>
        <w:t xml:space="preserve"> </w:t>
      </w:r>
      <w:proofErr w:type="spellStart"/>
      <w:r>
        <w:t>egenthumb</w:t>
      </w:r>
      <w:proofErr w:type="spellEnd"/>
      <w:r>
        <w:t xml:space="preserve"> </w:t>
      </w:r>
      <w:proofErr w:type="spellStart"/>
      <w:r>
        <w:t>vorkeret</w:t>
      </w:r>
      <w:proofErr w:type="spellEnd"/>
      <w:r>
        <w:t xml:space="preserve"> </w:t>
      </w:r>
      <w:proofErr w:type="spellStart"/>
      <w:r>
        <w:t>vnde</w:t>
      </w:r>
      <w:proofErr w:type="spellEnd"/>
      <w:r>
        <w:t xml:space="preserve"> </w:t>
      </w:r>
      <w:proofErr w:type="spellStart"/>
      <w:r>
        <w:t>versmelert</w:t>
      </w:r>
      <w:proofErr w:type="spellEnd"/>
      <w:r>
        <w:t xml:space="preserve"> </w:t>
      </w:r>
      <w:proofErr w:type="spellStart"/>
      <w:r>
        <w:t>werdt</w:t>
      </w:r>
      <w:proofErr w:type="spellEnd"/>
      <w:r>
        <w:t xml:space="preserve"> Dan </w:t>
      </w:r>
      <w:proofErr w:type="spellStart"/>
      <w:r>
        <w:t>christus</w:t>
      </w:r>
      <w:proofErr w:type="spellEnd"/>
      <w:r>
        <w:t xml:space="preserve"> </w:t>
      </w:r>
      <w:proofErr w:type="spellStart"/>
      <w:r>
        <w:t>well</w:t>
      </w:r>
      <w:proofErr w:type="spellEnd"/>
      <w:r>
        <w:t xml:space="preserve"> </w:t>
      </w:r>
      <w:proofErr w:type="spellStart"/>
      <w:r>
        <w:t>dath</w:t>
      </w:r>
      <w:proofErr w:type="spellEnd"/>
      <w:r>
        <w:t xml:space="preserve"> </w:t>
      </w:r>
      <w:proofErr w:type="spellStart"/>
      <w:r>
        <w:t>christlike</w:t>
      </w:r>
      <w:proofErr w:type="spellEnd"/>
      <w:r>
        <w:t xml:space="preserve"> </w:t>
      </w:r>
      <w:proofErr w:type="spellStart"/>
      <w:r>
        <w:t>herte</w:t>
      </w:r>
      <w:proofErr w:type="spellEnd"/>
      <w:r>
        <w:t xml:space="preserve">/ in </w:t>
      </w:r>
      <w:proofErr w:type="spellStart"/>
      <w:r>
        <w:t>ome</w:t>
      </w:r>
      <w:proofErr w:type="spellEnd"/>
      <w:r>
        <w:t xml:space="preserve"> </w:t>
      </w:r>
      <w:proofErr w:type="spellStart"/>
      <w:r>
        <w:t>suluest</w:t>
      </w:r>
      <w:proofErr w:type="spellEnd"/>
      <w:r>
        <w:t xml:space="preserve"> </w:t>
      </w:r>
      <w:proofErr w:type="spellStart"/>
      <w:r>
        <w:t>befryen</w:t>
      </w:r>
      <w:proofErr w:type="spellEnd"/>
      <w:r>
        <w:t xml:space="preserve">/ </w:t>
      </w:r>
      <w:proofErr w:type="spellStart"/>
      <w:r>
        <w:t>vnde</w:t>
      </w:r>
      <w:proofErr w:type="spellEnd"/>
      <w:r>
        <w:t xml:space="preserve"> de </w:t>
      </w:r>
      <w:proofErr w:type="spellStart"/>
      <w:r>
        <w:t>gewethen</w:t>
      </w:r>
      <w:proofErr w:type="spellEnd"/>
      <w:r>
        <w:t xml:space="preserve"> </w:t>
      </w:r>
      <w:proofErr w:type="spellStart"/>
      <w:r>
        <w:t>ruwich</w:t>
      </w:r>
      <w:proofErr w:type="spellEnd"/>
      <w:r>
        <w:t xml:space="preserve"> </w:t>
      </w:r>
      <w:proofErr w:type="spellStart"/>
      <w:r>
        <w:t>maken</w:t>
      </w:r>
      <w:proofErr w:type="spellEnd"/>
      <w:r>
        <w:t xml:space="preserve">. </w:t>
      </w:r>
    </w:p>
    <w:p w14:paraId="6FAFB75B" w14:textId="77777777" w:rsidR="00660CF9" w:rsidRDefault="00F133C6" w:rsidP="00660CF9">
      <w:pPr>
        <w:pStyle w:val="berschrift2"/>
        <w:rPr>
          <w:sz w:val="36"/>
          <w:szCs w:val="36"/>
          <w:lang w:eastAsia="de-DE"/>
        </w:rPr>
      </w:pPr>
      <w:hyperlink r:id="rId5" w:history="1">
        <w:proofErr w:type="spellStart"/>
        <w:r w:rsidR="00660CF9">
          <w:rPr>
            <w:rStyle w:val="Hyperlink"/>
          </w:rPr>
          <w:t>Eberlin</w:t>
        </w:r>
        <w:proofErr w:type="spellEnd"/>
        <w:r w:rsidR="00660CF9">
          <w:rPr>
            <w:rStyle w:val="Hyperlink"/>
          </w:rPr>
          <w:t xml:space="preserve"> von Günzburg, Johannes – Ein </w:t>
        </w:r>
        <w:proofErr w:type="spellStart"/>
        <w:r w:rsidR="00660CF9">
          <w:rPr>
            <w:rStyle w:val="Hyperlink"/>
          </w:rPr>
          <w:t>brief</w:t>
        </w:r>
        <w:proofErr w:type="spellEnd"/>
        <w:r w:rsidR="00660CF9">
          <w:rPr>
            <w:rStyle w:val="Hyperlink"/>
          </w:rPr>
          <w:t xml:space="preserve"> zu geschickt An den Pfarrer von hohen </w:t>
        </w:r>
        <w:proofErr w:type="spellStart"/>
        <w:r w:rsidR="00660CF9">
          <w:rPr>
            <w:rStyle w:val="Hyperlink"/>
          </w:rPr>
          <w:t>synnen</w:t>
        </w:r>
        <w:proofErr w:type="spellEnd"/>
        <w:r w:rsidR="00660CF9">
          <w:rPr>
            <w:rStyle w:val="Hyperlink"/>
          </w:rPr>
          <w:t xml:space="preserve"> betreffen Doctor Martini Luthers </w:t>
        </w:r>
        <w:proofErr w:type="spellStart"/>
        <w:r w:rsidR="00660CF9">
          <w:rPr>
            <w:rStyle w:val="Hyperlink"/>
          </w:rPr>
          <w:t>lere</w:t>
        </w:r>
        <w:proofErr w:type="spellEnd"/>
        <w:r w:rsidR="00660CF9">
          <w:rPr>
            <w:rStyle w:val="Hyperlink"/>
          </w:rPr>
          <w:t>.</w:t>
        </w:r>
      </w:hyperlink>
      <w:r w:rsidR="00660CF9">
        <w:t xml:space="preserve"> </w:t>
      </w:r>
    </w:p>
    <w:p w14:paraId="431A23CE" w14:textId="77777777" w:rsidR="00660CF9" w:rsidRDefault="00F133C6" w:rsidP="00660CF9">
      <w:pPr>
        <w:pStyle w:val="berschrift5"/>
      </w:pPr>
      <w:hyperlink r:id="rId6" w:tooltip="12:05" w:history="1">
        <w:r w:rsidR="00660CF9">
          <w:rPr>
            <w:rStyle w:val="Hyperlink"/>
          </w:rPr>
          <w:t xml:space="preserve">31. Dezember 1599 </w:t>
        </w:r>
      </w:hyperlink>
      <w:hyperlink r:id="rId7" w:tooltip="Zeige alle Beiträge von Andreas" w:history="1">
        <w:r w:rsidR="00660CF9">
          <w:rPr>
            <w:rStyle w:val="Hyperlink"/>
          </w:rPr>
          <w:t>Andreas</w:t>
        </w:r>
      </w:hyperlink>
    </w:p>
    <w:p w14:paraId="5CDC7884" w14:textId="77777777" w:rsidR="00660CF9" w:rsidRDefault="00660CF9" w:rsidP="00660CF9">
      <w:pPr>
        <w:pStyle w:val="StandardWeb"/>
      </w:pPr>
      <w:r>
        <w:t xml:space="preserve">Oder an </w:t>
      </w:r>
      <w:proofErr w:type="spellStart"/>
      <w:r>
        <w:t>ainen</w:t>
      </w:r>
      <w:proofErr w:type="spellEnd"/>
      <w:r>
        <w:t xml:space="preserve"> </w:t>
      </w:r>
      <w:proofErr w:type="spellStart"/>
      <w:r>
        <w:t>yeden</w:t>
      </w:r>
      <w:proofErr w:type="spellEnd"/>
      <w:r>
        <w:t xml:space="preserve"> </w:t>
      </w:r>
      <w:proofErr w:type="spellStart"/>
      <w:r>
        <w:t>Prelatischen</w:t>
      </w:r>
      <w:proofErr w:type="spellEnd"/>
      <w:r>
        <w:t xml:space="preserve"> Pfarrer seines </w:t>
      </w:r>
      <w:proofErr w:type="spellStart"/>
      <w:r>
        <w:t>vatterlands</w:t>
      </w:r>
      <w:proofErr w:type="spellEnd"/>
      <w:r>
        <w:t>.</w:t>
      </w:r>
    </w:p>
    <w:p w14:paraId="11084243" w14:textId="77777777" w:rsidR="00660CF9" w:rsidRDefault="00660CF9" w:rsidP="00660CF9">
      <w:pPr>
        <w:pStyle w:val="StandardWeb"/>
      </w:pPr>
      <w:r>
        <w:t xml:space="preserve">Mein </w:t>
      </w:r>
      <w:proofErr w:type="spellStart"/>
      <w:r>
        <w:t>wolmainung</w:t>
      </w:r>
      <w:proofErr w:type="spellEnd"/>
      <w:r>
        <w:t xml:space="preserve"> mit </w:t>
      </w:r>
      <w:proofErr w:type="spellStart"/>
      <w:r>
        <w:t>freüntlichem</w:t>
      </w:r>
      <w:proofErr w:type="spellEnd"/>
      <w:r>
        <w:t xml:space="preserve"> </w:t>
      </w:r>
      <w:proofErr w:type="spellStart"/>
      <w:r>
        <w:t>gruß</w:t>
      </w:r>
      <w:proofErr w:type="spellEnd"/>
      <w:r>
        <w:t xml:space="preserve"> </w:t>
      </w:r>
      <w:proofErr w:type="spellStart"/>
      <w:r>
        <w:t>auß</w:t>
      </w:r>
      <w:proofErr w:type="spellEnd"/>
      <w:r>
        <w:t xml:space="preserve"> </w:t>
      </w:r>
      <w:proofErr w:type="spellStart"/>
      <w:r>
        <w:t>guttem</w:t>
      </w:r>
      <w:proofErr w:type="spellEnd"/>
      <w:r>
        <w:t xml:space="preserve"> </w:t>
      </w:r>
      <w:proofErr w:type="spellStart"/>
      <w:r>
        <w:t>hertzen</w:t>
      </w:r>
      <w:proofErr w:type="spellEnd"/>
      <w:r>
        <w:t xml:space="preserve"> </w:t>
      </w:r>
      <w:proofErr w:type="spellStart"/>
      <w:r>
        <w:t>vnd</w:t>
      </w:r>
      <w:proofErr w:type="spellEnd"/>
      <w:r>
        <w:t xml:space="preserve"> </w:t>
      </w:r>
      <w:proofErr w:type="spellStart"/>
      <w:r>
        <w:t>gemüt</w:t>
      </w:r>
      <w:proofErr w:type="spellEnd"/>
      <w:r>
        <w:t xml:space="preserve"> </w:t>
      </w:r>
      <w:proofErr w:type="spellStart"/>
      <w:r>
        <w:t>zuuor</w:t>
      </w:r>
      <w:proofErr w:type="spellEnd"/>
      <w:r>
        <w:t xml:space="preserve">. </w:t>
      </w:r>
      <w:proofErr w:type="spellStart"/>
      <w:r>
        <w:t>Erwirdiger</w:t>
      </w:r>
      <w:proofErr w:type="spellEnd"/>
      <w:r>
        <w:t xml:space="preserve"> </w:t>
      </w:r>
      <w:proofErr w:type="spellStart"/>
      <w:r>
        <w:t>gaystlicher</w:t>
      </w:r>
      <w:proofErr w:type="spellEnd"/>
      <w:r>
        <w:t xml:space="preserve"> </w:t>
      </w:r>
      <w:proofErr w:type="spellStart"/>
      <w:r>
        <w:t>vatter</w:t>
      </w:r>
      <w:proofErr w:type="spellEnd"/>
      <w:r>
        <w:t xml:space="preserve"> </w:t>
      </w:r>
      <w:proofErr w:type="spellStart"/>
      <w:r>
        <w:t>vnnd</w:t>
      </w:r>
      <w:proofErr w:type="spellEnd"/>
      <w:r>
        <w:t xml:space="preserve"> Vicari Christi/ </w:t>
      </w:r>
      <w:proofErr w:type="spellStart"/>
      <w:r>
        <w:t>nit</w:t>
      </w:r>
      <w:proofErr w:type="spellEnd"/>
      <w:r>
        <w:t xml:space="preserve"> </w:t>
      </w:r>
      <w:proofErr w:type="spellStart"/>
      <w:r>
        <w:t>auß</w:t>
      </w:r>
      <w:proofErr w:type="spellEnd"/>
      <w:r>
        <w:t xml:space="preserve"> </w:t>
      </w:r>
      <w:proofErr w:type="spellStart"/>
      <w:r>
        <w:t>fürwitz</w:t>
      </w:r>
      <w:proofErr w:type="spellEnd"/>
      <w:r>
        <w:t xml:space="preserve">/ </w:t>
      </w:r>
      <w:proofErr w:type="spellStart"/>
      <w:r>
        <w:t>spot</w:t>
      </w:r>
      <w:proofErr w:type="spellEnd"/>
      <w:r>
        <w:t xml:space="preserve"> oder </w:t>
      </w:r>
      <w:proofErr w:type="spellStart"/>
      <w:r>
        <w:t>freuel</w:t>
      </w:r>
      <w:proofErr w:type="spellEnd"/>
      <w:r>
        <w:t xml:space="preserve">/ </w:t>
      </w:r>
      <w:proofErr w:type="spellStart"/>
      <w:r>
        <w:t>sonder</w:t>
      </w:r>
      <w:proofErr w:type="spellEnd"/>
      <w:r>
        <w:t xml:space="preserve"> beweglich/ </w:t>
      </w:r>
      <w:proofErr w:type="spellStart"/>
      <w:r>
        <w:t>augenscheinparlich</w:t>
      </w:r>
      <w:proofErr w:type="spellEnd"/>
      <w:r>
        <w:t xml:space="preserve"> </w:t>
      </w:r>
      <w:proofErr w:type="spellStart"/>
      <w:r>
        <w:t>exempel</w:t>
      </w:r>
      <w:proofErr w:type="spellEnd"/>
      <w:r>
        <w:t xml:space="preserve">/ das mich </w:t>
      </w:r>
      <w:proofErr w:type="spellStart"/>
      <w:r>
        <w:t>dartzu</w:t>
      </w:r>
      <w:proofErr w:type="spellEnd"/>
      <w:r>
        <w:t xml:space="preserve"> verursacht </w:t>
      </w:r>
      <w:proofErr w:type="spellStart"/>
      <w:r>
        <w:t>vndersteen</w:t>
      </w:r>
      <w:proofErr w:type="spellEnd"/>
      <w:r>
        <w:t xml:space="preserve"> ich armer </w:t>
      </w:r>
      <w:proofErr w:type="spellStart"/>
      <w:r>
        <w:t>Teutscher</w:t>
      </w:r>
      <w:proofErr w:type="spellEnd"/>
      <w:r>
        <w:t xml:space="preserve"> </w:t>
      </w:r>
      <w:proofErr w:type="spellStart"/>
      <w:r>
        <w:t>vngelerter</w:t>
      </w:r>
      <w:proofErr w:type="spellEnd"/>
      <w:r>
        <w:t xml:space="preserve"> </w:t>
      </w:r>
      <w:proofErr w:type="spellStart"/>
      <w:r>
        <w:t>lay</w:t>
      </w:r>
      <w:proofErr w:type="spellEnd"/>
      <w:r>
        <w:t xml:space="preserve">/ deiner </w:t>
      </w:r>
      <w:proofErr w:type="spellStart"/>
      <w:r>
        <w:t>Eer</w:t>
      </w:r>
      <w:proofErr w:type="spellEnd"/>
      <w:r>
        <w:t xml:space="preserve"> wird zuschreiben mit </w:t>
      </w:r>
      <w:proofErr w:type="spellStart"/>
      <w:r>
        <w:t>verwunderung</w:t>
      </w:r>
      <w:proofErr w:type="spellEnd"/>
      <w:r>
        <w:t xml:space="preserve"> des </w:t>
      </w:r>
      <w:proofErr w:type="spellStart"/>
      <w:r>
        <w:t>frembden</w:t>
      </w:r>
      <w:proofErr w:type="spellEnd"/>
      <w:r>
        <w:t xml:space="preserve"> </w:t>
      </w:r>
      <w:proofErr w:type="spellStart"/>
      <w:r>
        <w:t>gaist</w:t>
      </w:r>
      <w:proofErr w:type="spellEnd"/>
      <w:r>
        <w:t xml:space="preserve"> </w:t>
      </w:r>
      <w:proofErr w:type="spellStart"/>
      <w:r>
        <w:t>anzaigende</w:t>
      </w:r>
      <w:proofErr w:type="spellEnd"/>
      <w:r>
        <w:t xml:space="preserve"> die </w:t>
      </w:r>
      <w:proofErr w:type="spellStart"/>
      <w:r>
        <w:t>wunderbarliche</w:t>
      </w:r>
      <w:proofErr w:type="spellEnd"/>
      <w:r>
        <w:t xml:space="preserve"> </w:t>
      </w:r>
      <w:proofErr w:type="spellStart"/>
      <w:r>
        <w:t>ler</w:t>
      </w:r>
      <w:proofErr w:type="spellEnd"/>
      <w:r>
        <w:t xml:space="preserve">/ zu </w:t>
      </w:r>
      <w:proofErr w:type="spellStart"/>
      <w:r>
        <w:t>disen</w:t>
      </w:r>
      <w:proofErr w:type="spellEnd"/>
      <w:r>
        <w:t xml:space="preserve"> </w:t>
      </w:r>
      <w:proofErr w:type="spellStart"/>
      <w:r>
        <w:t>vnsern</w:t>
      </w:r>
      <w:proofErr w:type="spellEnd"/>
      <w:r>
        <w:t xml:space="preserve"> </w:t>
      </w:r>
      <w:proofErr w:type="spellStart"/>
      <w:r>
        <w:t>zeyten</w:t>
      </w:r>
      <w:proofErr w:type="spellEnd"/>
      <w:r>
        <w:t xml:space="preserve">/ </w:t>
      </w:r>
      <w:proofErr w:type="spellStart"/>
      <w:r>
        <w:t>ains</w:t>
      </w:r>
      <w:proofErr w:type="spellEnd"/>
      <w:r>
        <w:t xml:space="preserve"> </w:t>
      </w:r>
      <w:proofErr w:type="spellStart"/>
      <w:r>
        <w:t>neüen</w:t>
      </w:r>
      <w:proofErr w:type="spellEnd"/>
      <w:r>
        <w:t xml:space="preserve"> </w:t>
      </w:r>
      <w:proofErr w:type="spellStart"/>
      <w:r>
        <w:t>lerers</w:t>
      </w:r>
      <w:proofErr w:type="spellEnd"/>
      <w:r>
        <w:t xml:space="preserve"> </w:t>
      </w:r>
      <w:proofErr w:type="spellStart"/>
      <w:r>
        <w:t>genant</w:t>
      </w:r>
      <w:proofErr w:type="spellEnd"/>
      <w:r>
        <w:t xml:space="preserve"> Doctor Martini Luther Augustiner zu </w:t>
      </w:r>
      <w:proofErr w:type="spellStart"/>
      <w:r>
        <w:t>Wittenber</w:t>
      </w:r>
      <w:proofErr w:type="spellEnd"/>
      <w:r>
        <w:t xml:space="preserve"> (als ich acht du </w:t>
      </w:r>
      <w:proofErr w:type="spellStart"/>
      <w:r>
        <w:t>gedenckest</w:t>
      </w:r>
      <w:proofErr w:type="spellEnd"/>
      <w:r>
        <w:t xml:space="preserve">) was </w:t>
      </w:r>
      <w:proofErr w:type="spellStart"/>
      <w:r>
        <w:t>manifeltiger</w:t>
      </w:r>
      <w:proofErr w:type="spellEnd"/>
      <w:r>
        <w:t xml:space="preserve"> </w:t>
      </w:r>
      <w:proofErr w:type="spellStart"/>
      <w:r>
        <w:t>irrsal</w:t>
      </w:r>
      <w:proofErr w:type="spellEnd"/>
      <w:r>
        <w:t xml:space="preserve"> </w:t>
      </w:r>
      <w:proofErr w:type="spellStart"/>
      <w:r>
        <w:t>darauß</w:t>
      </w:r>
      <w:proofErr w:type="spellEnd"/>
      <w:r>
        <w:t xml:space="preserve"> </w:t>
      </w:r>
      <w:proofErr w:type="spellStart"/>
      <w:r>
        <w:t>kumm</w:t>
      </w:r>
      <w:proofErr w:type="spellEnd"/>
      <w:r>
        <w:t xml:space="preserve">/ </w:t>
      </w:r>
      <w:proofErr w:type="spellStart"/>
      <w:r>
        <w:t>vnd</w:t>
      </w:r>
      <w:proofErr w:type="spellEnd"/>
      <w:r>
        <w:t xml:space="preserve"> </w:t>
      </w:r>
      <w:proofErr w:type="spellStart"/>
      <w:r>
        <w:t>auß</w:t>
      </w:r>
      <w:proofErr w:type="spellEnd"/>
      <w:r>
        <w:t xml:space="preserve"> </w:t>
      </w:r>
      <w:proofErr w:type="spellStart"/>
      <w:r>
        <w:t>solicher</w:t>
      </w:r>
      <w:proofErr w:type="spellEnd"/>
      <w:r>
        <w:t xml:space="preserve"> </w:t>
      </w:r>
      <w:proofErr w:type="spellStart"/>
      <w:r>
        <w:t>eingebung</w:t>
      </w:r>
      <w:proofErr w:type="spellEnd"/>
      <w:r>
        <w:t xml:space="preserve"> sich </w:t>
      </w:r>
      <w:proofErr w:type="spellStart"/>
      <w:r>
        <w:t>teglich</w:t>
      </w:r>
      <w:proofErr w:type="spellEnd"/>
      <w:r>
        <w:t xml:space="preserve"> erheben in den Christlichen </w:t>
      </w:r>
      <w:proofErr w:type="spellStart"/>
      <w:r>
        <w:t>hertzen</w:t>
      </w:r>
      <w:proofErr w:type="spellEnd"/>
      <w:r>
        <w:t xml:space="preserve"> </w:t>
      </w:r>
      <w:proofErr w:type="spellStart"/>
      <w:r>
        <w:t>Teutscher</w:t>
      </w:r>
      <w:proofErr w:type="spellEnd"/>
      <w:r>
        <w:t xml:space="preserve"> </w:t>
      </w:r>
      <w:proofErr w:type="spellStart"/>
      <w:r>
        <w:t>nation</w:t>
      </w:r>
      <w:proofErr w:type="spellEnd"/>
      <w:r>
        <w:t xml:space="preserve">/ die sonderlich für all </w:t>
      </w:r>
      <w:proofErr w:type="spellStart"/>
      <w:r>
        <w:t>ander</w:t>
      </w:r>
      <w:proofErr w:type="spellEnd"/>
      <w:r>
        <w:t xml:space="preserve"> </w:t>
      </w:r>
      <w:proofErr w:type="spellStart"/>
      <w:r>
        <w:t>menschen</w:t>
      </w:r>
      <w:proofErr w:type="spellEnd"/>
      <w:r>
        <w:t xml:space="preserve"> gar warmen/ </w:t>
      </w:r>
      <w:proofErr w:type="spellStart"/>
      <w:r>
        <w:t>getrewen</w:t>
      </w:r>
      <w:proofErr w:type="spellEnd"/>
      <w:r>
        <w:t xml:space="preserve">/ guten </w:t>
      </w:r>
      <w:proofErr w:type="spellStart"/>
      <w:r>
        <w:t>gemüts</w:t>
      </w:r>
      <w:proofErr w:type="spellEnd"/>
      <w:r>
        <w:t xml:space="preserve"> </w:t>
      </w:r>
      <w:proofErr w:type="spellStart"/>
      <w:r>
        <w:t>vnd</w:t>
      </w:r>
      <w:proofErr w:type="spellEnd"/>
      <w:r>
        <w:t xml:space="preserve"> </w:t>
      </w:r>
      <w:proofErr w:type="spellStart"/>
      <w:r>
        <w:t>gelüts</w:t>
      </w:r>
      <w:proofErr w:type="spellEnd"/>
      <w:r>
        <w:t xml:space="preserve"> sein </w:t>
      </w:r>
      <w:proofErr w:type="spellStart"/>
      <w:r>
        <w:t>darauß</w:t>
      </w:r>
      <w:proofErr w:type="spellEnd"/>
      <w:r>
        <w:t xml:space="preserve"> </w:t>
      </w:r>
      <w:proofErr w:type="spellStart"/>
      <w:r>
        <w:t>zubesorgen</w:t>
      </w:r>
      <w:proofErr w:type="spellEnd"/>
      <w:r>
        <w:t xml:space="preserve"> </w:t>
      </w:r>
      <w:proofErr w:type="spellStart"/>
      <w:r>
        <w:t>auffrür</w:t>
      </w:r>
      <w:proofErr w:type="spellEnd"/>
      <w:r>
        <w:t xml:space="preserve">/ widerweil/ oder </w:t>
      </w:r>
      <w:proofErr w:type="spellStart"/>
      <w:r>
        <w:t>vngehorsam</w:t>
      </w:r>
      <w:proofErr w:type="spellEnd"/>
      <w:r>
        <w:t xml:space="preserve"> (ja den </w:t>
      </w:r>
      <w:proofErr w:type="spellStart"/>
      <w:r>
        <w:t>thorhafftigen</w:t>
      </w:r>
      <w:proofErr w:type="spellEnd"/>
      <w:r>
        <w:t xml:space="preserve"> </w:t>
      </w:r>
      <w:proofErr w:type="spellStart"/>
      <w:r>
        <w:t>regierern</w:t>
      </w:r>
      <w:proofErr w:type="spellEnd"/>
      <w:r>
        <w:t xml:space="preserve">) erwachsen möcht/ </w:t>
      </w:r>
      <w:proofErr w:type="spellStart"/>
      <w:r>
        <w:t>besonder</w:t>
      </w:r>
      <w:proofErr w:type="spellEnd"/>
      <w:r>
        <w:t xml:space="preserve"> so der </w:t>
      </w:r>
      <w:proofErr w:type="spellStart"/>
      <w:r>
        <w:t>gemelt</w:t>
      </w:r>
      <w:proofErr w:type="spellEnd"/>
      <w:r>
        <w:t xml:space="preserve"> </w:t>
      </w:r>
      <w:proofErr w:type="spellStart"/>
      <w:r>
        <w:t>Lerer</w:t>
      </w:r>
      <w:proofErr w:type="spellEnd"/>
      <w:r>
        <w:t xml:space="preserve"> gar </w:t>
      </w:r>
      <w:proofErr w:type="spellStart"/>
      <w:r>
        <w:t>nyemants</w:t>
      </w:r>
      <w:proofErr w:type="spellEnd"/>
      <w:r>
        <w:t xml:space="preserve"> </w:t>
      </w:r>
      <w:proofErr w:type="spellStart"/>
      <w:r>
        <w:t>außschleüst</w:t>
      </w:r>
      <w:proofErr w:type="spellEnd"/>
      <w:r>
        <w:t xml:space="preserve"> noch verschonet/ </w:t>
      </w:r>
      <w:proofErr w:type="spellStart"/>
      <w:r>
        <w:t>vnd</w:t>
      </w:r>
      <w:proofErr w:type="spellEnd"/>
      <w:r>
        <w:t xml:space="preserve"> so ernstlich in die gemeinen </w:t>
      </w:r>
      <w:proofErr w:type="spellStart"/>
      <w:r>
        <w:t>stend</w:t>
      </w:r>
      <w:proofErr w:type="spellEnd"/>
      <w:r>
        <w:t xml:space="preserve"> der Christlichen priesterschafft (sonderlich den </w:t>
      </w:r>
      <w:proofErr w:type="spellStart"/>
      <w:r>
        <w:t>seel</w:t>
      </w:r>
      <w:proofErr w:type="spellEnd"/>
      <w:r>
        <w:t xml:space="preserve"> </w:t>
      </w:r>
      <w:proofErr w:type="spellStart"/>
      <w:r>
        <w:t>sorgeren</w:t>
      </w:r>
      <w:proofErr w:type="spellEnd"/>
      <w:r>
        <w:t xml:space="preserve">) </w:t>
      </w:r>
      <w:proofErr w:type="spellStart"/>
      <w:r>
        <w:t>greyt</w:t>
      </w:r>
      <w:proofErr w:type="spellEnd"/>
      <w:r>
        <w:t xml:space="preserve">/ dieweil doch </w:t>
      </w:r>
      <w:proofErr w:type="spellStart"/>
      <w:r>
        <w:t>nit</w:t>
      </w:r>
      <w:proofErr w:type="spellEnd"/>
      <w:r>
        <w:t xml:space="preserve"> alle </w:t>
      </w:r>
      <w:proofErr w:type="spellStart"/>
      <w:r>
        <w:t>Prelatisch</w:t>
      </w:r>
      <w:proofErr w:type="spellEnd"/>
      <w:r>
        <w:t xml:space="preserve"> Priester oder Pfarrer/ </w:t>
      </w:r>
      <w:proofErr w:type="spellStart"/>
      <w:r>
        <w:t>vngeschickt</w:t>
      </w:r>
      <w:proofErr w:type="spellEnd"/>
      <w:r>
        <w:t xml:space="preserve"> noch </w:t>
      </w:r>
      <w:proofErr w:type="spellStart"/>
      <w:r>
        <w:t>vnordenlich</w:t>
      </w:r>
      <w:proofErr w:type="spellEnd"/>
      <w:r>
        <w:t xml:space="preserve">/ </w:t>
      </w:r>
      <w:proofErr w:type="spellStart"/>
      <w:r>
        <w:t>sonder</w:t>
      </w:r>
      <w:proofErr w:type="spellEnd"/>
      <w:r>
        <w:t xml:space="preserve"> zum </w:t>
      </w:r>
      <w:proofErr w:type="spellStart"/>
      <w:r>
        <w:t>tail</w:t>
      </w:r>
      <w:proofErr w:type="spellEnd"/>
      <w:r>
        <w:t xml:space="preserve"> </w:t>
      </w:r>
      <w:proofErr w:type="spellStart"/>
      <w:r>
        <w:t>vnd</w:t>
      </w:r>
      <w:proofErr w:type="spellEnd"/>
      <w:r>
        <w:t xml:space="preserve"> die </w:t>
      </w:r>
      <w:proofErr w:type="spellStart"/>
      <w:r>
        <w:t>merern</w:t>
      </w:r>
      <w:proofErr w:type="spellEnd"/>
      <w:r>
        <w:t xml:space="preserve"> </w:t>
      </w:r>
      <w:proofErr w:type="spellStart"/>
      <w:r>
        <w:t>gleych</w:t>
      </w:r>
      <w:proofErr w:type="spellEnd"/>
      <w:r>
        <w:t xml:space="preserve"> der </w:t>
      </w:r>
      <w:proofErr w:type="spellStart"/>
      <w:r>
        <w:t>Ewangelischen</w:t>
      </w:r>
      <w:proofErr w:type="spellEnd"/>
      <w:r>
        <w:t xml:space="preserve"> </w:t>
      </w:r>
      <w:proofErr w:type="spellStart"/>
      <w:r>
        <w:t>ler</w:t>
      </w:r>
      <w:proofErr w:type="spellEnd"/>
      <w:r>
        <w:t xml:space="preserve"> Christi leben als dann (on schmuck </w:t>
      </w:r>
      <w:proofErr w:type="spellStart"/>
      <w:r>
        <w:t>worts</w:t>
      </w:r>
      <w:proofErr w:type="spellEnd"/>
      <w:r>
        <w:t xml:space="preserve"> zureden) du mit deinem </w:t>
      </w:r>
      <w:proofErr w:type="spellStart"/>
      <w:r>
        <w:t>exempel</w:t>
      </w:r>
      <w:proofErr w:type="spellEnd"/>
      <w:r>
        <w:t xml:space="preserve"> </w:t>
      </w:r>
      <w:proofErr w:type="spellStart"/>
      <w:r>
        <w:t>ordennlich</w:t>
      </w:r>
      <w:proofErr w:type="spellEnd"/>
      <w:r>
        <w:t xml:space="preserve"> </w:t>
      </w:r>
      <w:proofErr w:type="spellStart"/>
      <w:r>
        <w:t>gaistlichem</w:t>
      </w:r>
      <w:proofErr w:type="spellEnd"/>
      <w:r>
        <w:t xml:space="preserve"> leben deines </w:t>
      </w:r>
      <w:proofErr w:type="spellStart"/>
      <w:r>
        <w:t>hertzens</w:t>
      </w:r>
      <w:proofErr w:type="spellEnd"/>
      <w:r>
        <w:t xml:space="preserve"> </w:t>
      </w:r>
      <w:proofErr w:type="spellStart"/>
      <w:r>
        <w:t>gemüt</w:t>
      </w:r>
      <w:proofErr w:type="spellEnd"/>
      <w:r>
        <w:t xml:space="preserve"> </w:t>
      </w:r>
      <w:proofErr w:type="spellStart"/>
      <w:r>
        <w:t>teglich</w:t>
      </w:r>
      <w:proofErr w:type="spellEnd"/>
      <w:r>
        <w:t xml:space="preserve"> (aber doch) in </w:t>
      </w:r>
      <w:proofErr w:type="spellStart"/>
      <w:r>
        <w:t>leyplichen</w:t>
      </w:r>
      <w:proofErr w:type="spellEnd"/>
      <w:r>
        <w:t xml:space="preserve"> </w:t>
      </w:r>
      <w:proofErr w:type="spellStart"/>
      <w:r>
        <w:t>wercken</w:t>
      </w:r>
      <w:proofErr w:type="spellEnd"/>
      <w:r>
        <w:t xml:space="preserve"> deine </w:t>
      </w:r>
      <w:proofErr w:type="spellStart"/>
      <w:r>
        <w:t>vnderthanen</w:t>
      </w:r>
      <w:proofErr w:type="spellEnd"/>
      <w:r>
        <w:t xml:space="preserve"> </w:t>
      </w:r>
      <w:proofErr w:type="spellStart"/>
      <w:r>
        <w:t>erzaygest</w:t>
      </w:r>
      <w:proofErr w:type="spellEnd"/>
      <w:r>
        <w:t xml:space="preserve"> </w:t>
      </w:r>
      <w:proofErr w:type="spellStart"/>
      <w:r>
        <w:t>vnd</w:t>
      </w:r>
      <w:proofErr w:type="spellEnd"/>
      <w:r>
        <w:t xml:space="preserve"> so du auch </w:t>
      </w:r>
      <w:proofErr w:type="spellStart"/>
      <w:r>
        <w:t>vil</w:t>
      </w:r>
      <w:proofErr w:type="spellEnd"/>
      <w:r>
        <w:t xml:space="preserve"> </w:t>
      </w:r>
      <w:proofErr w:type="spellStart"/>
      <w:r>
        <w:t>mer</w:t>
      </w:r>
      <w:proofErr w:type="spellEnd"/>
      <w:r>
        <w:t xml:space="preserve"> dann </w:t>
      </w:r>
      <w:proofErr w:type="spellStart"/>
      <w:r>
        <w:t>ander</w:t>
      </w:r>
      <w:proofErr w:type="spellEnd"/>
      <w:r>
        <w:t xml:space="preserve"> sonderlich verbunden bist zu hassen/ verachten </w:t>
      </w:r>
      <w:proofErr w:type="spellStart"/>
      <w:r>
        <w:t>auff</w:t>
      </w:r>
      <w:proofErr w:type="spellEnd"/>
      <w:r>
        <w:t xml:space="preserve"> das höchst alles das </w:t>
      </w:r>
      <w:proofErr w:type="spellStart"/>
      <w:r>
        <w:t>wz</w:t>
      </w:r>
      <w:proofErr w:type="spellEnd"/>
      <w:r>
        <w:t xml:space="preserve"> wider den höchsten Bischoff oder deinen </w:t>
      </w:r>
      <w:proofErr w:type="spellStart"/>
      <w:r>
        <w:t>Prelaten</w:t>
      </w:r>
      <w:proofErr w:type="spellEnd"/>
      <w:r>
        <w:t>/ von dem dir dein (</w:t>
      </w:r>
      <w:proofErr w:type="spellStart"/>
      <w:r>
        <w:t>selbs</w:t>
      </w:r>
      <w:proofErr w:type="spellEnd"/>
      <w:r>
        <w:t xml:space="preserve"> gemachter) höflicher subtiler/ </w:t>
      </w:r>
      <w:proofErr w:type="spellStart"/>
      <w:r>
        <w:t>gaistlicher</w:t>
      </w:r>
      <w:proofErr w:type="spellEnd"/>
      <w:r>
        <w:t xml:space="preserve"> </w:t>
      </w:r>
      <w:proofErr w:type="spellStart"/>
      <w:r>
        <w:t>standt</w:t>
      </w:r>
      <w:proofErr w:type="spellEnd"/>
      <w:r>
        <w:t xml:space="preserve">/ den du mit leiblichen diensten/ erworben hast des halben </w:t>
      </w:r>
      <w:proofErr w:type="spellStart"/>
      <w:r>
        <w:t>vnd</w:t>
      </w:r>
      <w:proofErr w:type="spellEnd"/>
      <w:r>
        <w:t xml:space="preserve"> </w:t>
      </w:r>
      <w:proofErr w:type="spellStart"/>
      <w:r>
        <w:t>darumb</w:t>
      </w:r>
      <w:proofErr w:type="spellEnd"/>
      <w:r>
        <w:t xml:space="preserve"> dir </w:t>
      </w:r>
      <w:proofErr w:type="spellStart"/>
      <w:r>
        <w:t>mer</w:t>
      </w:r>
      <w:proofErr w:type="spellEnd"/>
      <w:r>
        <w:t xml:space="preserve"> den andern </w:t>
      </w:r>
      <w:proofErr w:type="spellStart"/>
      <w:r>
        <w:t>dises</w:t>
      </w:r>
      <w:proofErr w:type="spellEnd"/>
      <w:r>
        <w:t xml:space="preserve"> </w:t>
      </w:r>
      <w:proofErr w:type="spellStart"/>
      <w:r>
        <w:t>Lerers</w:t>
      </w:r>
      <w:proofErr w:type="spellEnd"/>
      <w:r>
        <w:t xml:space="preserve"> Predigen/ Sermon/ </w:t>
      </w:r>
      <w:proofErr w:type="spellStart"/>
      <w:r>
        <w:t>vnd</w:t>
      </w:r>
      <w:proofErr w:type="spellEnd"/>
      <w:r>
        <w:t xml:space="preserve"> schreiben </w:t>
      </w:r>
      <w:proofErr w:type="spellStart"/>
      <w:r>
        <w:t>verdrißlich</w:t>
      </w:r>
      <w:proofErr w:type="spellEnd"/>
      <w:r>
        <w:t xml:space="preserve"> </w:t>
      </w:r>
      <w:proofErr w:type="spellStart"/>
      <w:r>
        <w:t>zulesen</w:t>
      </w:r>
      <w:proofErr w:type="spellEnd"/>
      <w:r>
        <w:t xml:space="preserve"> </w:t>
      </w:r>
      <w:proofErr w:type="spellStart"/>
      <w:r>
        <w:t>billich</w:t>
      </w:r>
      <w:proofErr w:type="spellEnd"/>
      <w:r>
        <w:t xml:space="preserve"> sein </w:t>
      </w:r>
      <w:proofErr w:type="spellStart"/>
      <w:r>
        <w:t>sol</w:t>
      </w:r>
      <w:proofErr w:type="spellEnd"/>
      <w:r>
        <w:t xml:space="preserve">/ wie ich </w:t>
      </w:r>
      <w:proofErr w:type="spellStart"/>
      <w:r>
        <w:t>vermerckt</w:t>
      </w:r>
      <w:proofErr w:type="spellEnd"/>
      <w:r>
        <w:t xml:space="preserve"> hab/ du im </w:t>
      </w:r>
      <w:proofErr w:type="spellStart"/>
      <w:r>
        <w:t>gaist</w:t>
      </w:r>
      <w:proofErr w:type="spellEnd"/>
      <w:r>
        <w:t xml:space="preserve"> </w:t>
      </w:r>
      <w:proofErr w:type="spellStart"/>
      <w:r>
        <w:t>fürgenommen</w:t>
      </w:r>
      <w:proofErr w:type="spellEnd"/>
      <w:r>
        <w:t xml:space="preserve"> des Luthers leer dein </w:t>
      </w:r>
      <w:proofErr w:type="spellStart"/>
      <w:r>
        <w:t>vnderthanen</w:t>
      </w:r>
      <w:proofErr w:type="spellEnd"/>
      <w:r>
        <w:t xml:space="preserve">/ </w:t>
      </w:r>
      <w:proofErr w:type="spellStart"/>
      <w:r>
        <w:t>besonder</w:t>
      </w:r>
      <w:proofErr w:type="spellEnd"/>
      <w:r>
        <w:t xml:space="preserve"> die du </w:t>
      </w:r>
      <w:proofErr w:type="spellStart"/>
      <w:r>
        <w:t>wilt</w:t>
      </w:r>
      <w:proofErr w:type="spellEnd"/>
      <w:r>
        <w:t xml:space="preserve"> achten deine </w:t>
      </w:r>
      <w:proofErr w:type="spellStart"/>
      <w:r>
        <w:t>knecht</w:t>
      </w:r>
      <w:proofErr w:type="spellEnd"/>
      <w:r>
        <w:t xml:space="preserve">/ </w:t>
      </w:r>
      <w:proofErr w:type="spellStart"/>
      <w:r>
        <w:t>vnd</w:t>
      </w:r>
      <w:proofErr w:type="spellEnd"/>
      <w:r>
        <w:t xml:space="preserve"> bey </w:t>
      </w:r>
      <w:proofErr w:type="spellStart"/>
      <w:r>
        <w:t>vns</w:t>
      </w:r>
      <w:proofErr w:type="spellEnd"/>
      <w:r>
        <w:t xml:space="preserve"> </w:t>
      </w:r>
      <w:proofErr w:type="spellStart"/>
      <w:r>
        <w:t>Preister</w:t>
      </w:r>
      <w:proofErr w:type="spellEnd"/>
      <w:r>
        <w:t xml:space="preserve"> </w:t>
      </w:r>
      <w:proofErr w:type="spellStart"/>
      <w:r>
        <w:t>hayssen</w:t>
      </w:r>
      <w:proofErr w:type="spellEnd"/>
      <w:r>
        <w:t xml:space="preserve">/ </w:t>
      </w:r>
      <w:proofErr w:type="spellStart"/>
      <w:r>
        <w:t>dartzu</w:t>
      </w:r>
      <w:proofErr w:type="spellEnd"/>
      <w:r>
        <w:t xml:space="preserve"> </w:t>
      </w:r>
      <w:proofErr w:type="spellStart"/>
      <w:r>
        <w:t>liber</w:t>
      </w:r>
      <w:proofErr w:type="spellEnd"/>
      <w:r>
        <w:t xml:space="preserve"> Prediger oder für gut (als es ist) zuhalten verbieten/ </w:t>
      </w:r>
      <w:proofErr w:type="spellStart"/>
      <w:r>
        <w:t>vnnd</w:t>
      </w:r>
      <w:proofErr w:type="spellEnd"/>
      <w:r>
        <w:t xml:space="preserve"> zum </w:t>
      </w:r>
      <w:proofErr w:type="spellStart"/>
      <w:r>
        <w:t>fewer</w:t>
      </w:r>
      <w:proofErr w:type="spellEnd"/>
      <w:r>
        <w:t xml:space="preserve"> </w:t>
      </w:r>
      <w:proofErr w:type="spellStart"/>
      <w:r>
        <w:t>verhelffen</w:t>
      </w:r>
      <w:proofErr w:type="spellEnd"/>
      <w:r>
        <w:t xml:space="preserve"> </w:t>
      </w:r>
      <w:proofErr w:type="spellStart"/>
      <w:r>
        <w:t>vrtailen</w:t>
      </w:r>
      <w:proofErr w:type="spellEnd"/>
      <w:r>
        <w:t xml:space="preserve"> wöllest. Nimm </w:t>
      </w:r>
      <w:proofErr w:type="spellStart"/>
      <w:r>
        <w:t>auß</w:t>
      </w:r>
      <w:proofErr w:type="spellEnd"/>
      <w:r>
        <w:t xml:space="preserve"> </w:t>
      </w:r>
      <w:proofErr w:type="spellStart"/>
      <w:r>
        <w:t>red</w:t>
      </w:r>
      <w:proofErr w:type="spellEnd"/>
      <w:r>
        <w:t xml:space="preserve"> </w:t>
      </w:r>
      <w:proofErr w:type="spellStart"/>
      <w:r>
        <w:t>vnd</w:t>
      </w:r>
      <w:proofErr w:type="spellEnd"/>
      <w:r>
        <w:t xml:space="preserve"> sprich die guten </w:t>
      </w:r>
      <w:proofErr w:type="spellStart"/>
      <w:r>
        <w:t>hayligen</w:t>
      </w:r>
      <w:proofErr w:type="spellEnd"/>
      <w:r>
        <w:t xml:space="preserve"> </w:t>
      </w:r>
      <w:proofErr w:type="spellStart"/>
      <w:r>
        <w:t>lerer</w:t>
      </w:r>
      <w:proofErr w:type="spellEnd"/>
      <w:r>
        <w:t xml:space="preserve"> sein vor </w:t>
      </w:r>
      <w:proofErr w:type="spellStart"/>
      <w:r>
        <w:t>zeitten</w:t>
      </w:r>
      <w:proofErr w:type="spellEnd"/>
      <w:r>
        <w:t xml:space="preserve"> all gestorben/ es lebt zu </w:t>
      </w:r>
      <w:proofErr w:type="spellStart"/>
      <w:r>
        <w:t>vnsern</w:t>
      </w:r>
      <w:proofErr w:type="spellEnd"/>
      <w:r>
        <w:t xml:space="preserve"> </w:t>
      </w:r>
      <w:proofErr w:type="spellStart"/>
      <w:r>
        <w:t>zeytten</w:t>
      </w:r>
      <w:proofErr w:type="spellEnd"/>
      <w:r>
        <w:t xml:space="preserve"> </w:t>
      </w:r>
      <w:proofErr w:type="spellStart"/>
      <w:r>
        <w:t>kainer</w:t>
      </w:r>
      <w:proofErr w:type="spellEnd"/>
      <w:r>
        <w:t xml:space="preserve"> </w:t>
      </w:r>
      <w:proofErr w:type="spellStart"/>
      <w:r>
        <w:t>mer</w:t>
      </w:r>
      <w:proofErr w:type="spellEnd"/>
      <w:r>
        <w:t xml:space="preserve"> der selben (das ist war) wer </w:t>
      </w:r>
      <w:proofErr w:type="spellStart"/>
      <w:r>
        <w:t>wil</w:t>
      </w:r>
      <w:proofErr w:type="spellEnd"/>
      <w:r>
        <w:t xml:space="preserve"> dir als </w:t>
      </w:r>
      <w:proofErr w:type="spellStart"/>
      <w:r>
        <w:t>ainem</w:t>
      </w:r>
      <w:proofErr w:type="spellEnd"/>
      <w:r>
        <w:t xml:space="preserve"> </w:t>
      </w:r>
      <w:proofErr w:type="spellStart"/>
      <w:r>
        <w:t>gelerten</w:t>
      </w:r>
      <w:proofErr w:type="spellEnd"/>
      <w:r>
        <w:t xml:space="preserve"> der </w:t>
      </w:r>
      <w:proofErr w:type="spellStart"/>
      <w:r>
        <w:t>schrifft</w:t>
      </w:r>
      <w:proofErr w:type="spellEnd"/>
      <w:r>
        <w:t xml:space="preserve"> (</w:t>
      </w:r>
      <w:proofErr w:type="spellStart"/>
      <w:r>
        <w:t>Dectetal</w:t>
      </w:r>
      <w:proofErr w:type="spellEnd"/>
      <w:r>
        <w:t xml:space="preserve"> </w:t>
      </w:r>
      <w:proofErr w:type="spellStart"/>
      <w:r>
        <w:t>vnd</w:t>
      </w:r>
      <w:proofErr w:type="spellEnd"/>
      <w:r>
        <w:t xml:space="preserve"> </w:t>
      </w:r>
      <w:proofErr w:type="spellStart"/>
      <w:r>
        <w:t>Bäbstlicher</w:t>
      </w:r>
      <w:proofErr w:type="spellEnd"/>
      <w:r>
        <w:t xml:space="preserve"> </w:t>
      </w:r>
      <w:proofErr w:type="spellStart"/>
      <w:r>
        <w:t>satzung</w:t>
      </w:r>
      <w:proofErr w:type="spellEnd"/>
      <w:r>
        <w:t xml:space="preserve"> ) das verargen/ dieweil on liebkosen/ besonders mit meiner (ja </w:t>
      </w:r>
      <w:proofErr w:type="spellStart"/>
      <w:r>
        <w:t>yetzigen</w:t>
      </w:r>
      <w:proofErr w:type="spellEnd"/>
      <w:r>
        <w:t xml:space="preserve">) </w:t>
      </w:r>
      <w:proofErr w:type="spellStart"/>
      <w:r>
        <w:t>warhait</w:t>
      </w:r>
      <w:proofErr w:type="spellEnd"/>
      <w:r>
        <w:t xml:space="preserve"> dir mag zumessen du </w:t>
      </w:r>
      <w:proofErr w:type="spellStart"/>
      <w:r>
        <w:t>seyest</w:t>
      </w:r>
      <w:proofErr w:type="spellEnd"/>
      <w:r>
        <w:t xml:space="preserve"> ein </w:t>
      </w:r>
      <w:proofErr w:type="spellStart"/>
      <w:r>
        <w:t>volger</w:t>
      </w:r>
      <w:proofErr w:type="spellEnd"/>
      <w:r>
        <w:t xml:space="preserve"> der </w:t>
      </w:r>
      <w:proofErr w:type="spellStart"/>
      <w:r>
        <w:t>haupt</w:t>
      </w:r>
      <w:proofErr w:type="spellEnd"/>
      <w:r>
        <w:t xml:space="preserve"> </w:t>
      </w:r>
      <w:proofErr w:type="spellStart"/>
      <w:r>
        <w:t>artickel</w:t>
      </w:r>
      <w:proofErr w:type="spellEnd"/>
      <w:r>
        <w:t xml:space="preserve"> Christliches </w:t>
      </w:r>
      <w:proofErr w:type="spellStart"/>
      <w:r>
        <w:t>gesatzs</w:t>
      </w:r>
      <w:proofErr w:type="spellEnd"/>
      <w:r>
        <w:t xml:space="preserve"> </w:t>
      </w:r>
      <w:proofErr w:type="spellStart"/>
      <w:r>
        <w:t>darauff</w:t>
      </w:r>
      <w:proofErr w:type="spellEnd"/>
      <w:r>
        <w:t xml:space="preserve"> Luther am </w:t>
      </w:r>
      <w:proofErr w:type="spellStart"/>
      <w:r>
        <w:t>maysten</w:t>
      </w:r>
      <w:proofErr w:type="spellEnd"/>
      <w:r>
        <w:t xml:space="preserve"> die </w:t>
      </w:r>
      <w:proofErr w:type="spellStart"/>
      <w:r>
        <w:t>Prelaten</w:t>
      </w:r>
      <w:proofErr w:type="spellEnd"/>
      <w:r>
        <w:t xml:space="preserve"> Pfarrer </w:t>
      </w:r>
      <w:proofErr w:type="spellStart"/>
      <w:r>
        <w:t>vnd</w:t>
      </w:r>
      <w:proofErr w:type="spellEnd"/>
      <w:r>
        <w:t xml:space="preserve"> </w:t>
      </w:r>
      <w:proofErr w:type="spellStart"/>
      <w:r>
        <w:t>oberherren</w:t>
      </w:r>
      <w:proofErr w:type="spellEnd"/>
      <w:r>
        <w:t xml:space="preserve"> antastet/ deshalben dir </w:t>
      </w:r>
      <w:proofErr w:type="spellStart"/>
      <w:r>
        <w:t>mer</w:t>
      </w:r>
      <w:proofErr w:type="spellEnd"/>
      <w:r>
        <w:t xml:space="preserve"> dann andern in der </w:t>
      </w:r>
      <w:proofErr w:type="spellStart"/>
      <w:r>
        <w:t>ytzigen</w:t>
      </w:r>
      <w:proofErr w:type="spellEnd"/>
      <w:r>
        <w:t xml:space="preserve"> in habender </w:t>
      </w:r>
      <w:proofErr w:type="spellStart"/>
      <w:r>
        <w:t>pfar</w:t>
      </w:r>
      <w:proofErr w:type="spellEnd"/>
      <w:r>
        <w:t xml:space="preserve">/ </w:t>
      </w:r>
      <w:proofErr w:type="spellStart"/>
      <w:r>
        <w:t>dy</w:t>
      </w:r>
      <w:proofErr w:type="spellEnd"/>
      <w:r>
        <w:t xml:space="preserve"> </w:t>
      </w:r>
      <w:proofErr w:type="spellStart"/>
      <w:r>
        <w:t>schaffzuwayden</w:t>
      </w:r>
      <w:proofErr w:type="spellEnd"/>
      <w:r>
        <w:t xml:space="preserve"> befohlen werden sollen </w:t>
      </w:r>
      <w:proofErr w:type="spellStart"/>
      <w:r>
        <w:t>hierinn</w:t>
      </w:r>
      <w:proofErr w:type="spellEnd"/>
      <w:r>
        <w:t xml:space="preserve"> du dich </w:t>
      </w:r>
      <w:proofErr w:type="spellStart"/>
      <w:r>
        <w:t>wol</w:t>
      </w:r>
      <w:proofErr w:type="spellEnd"/>
      <w:r>
        <w:t xml:space="preserve"> magst </w:t>
      </w:r>
      <w:proofErr w:type="spellStart"/>
      <w:r>
        <w:t>erfrewen</w:t>
      </w:r>
      <w:proofErr w:type="spellEnd"/>
      <w:r>
        <w:t xml:space="preserve"> obgleich </w:t>
      </w:r>
      <w:proofErr w:type="spellStart"/>
      <w:r>
        <w:t>wol</w:t>
      </w:r>
      <w:proofErr w:type="spellEnd"/>
      <w:r>
        <w:t xml:space="preserve"> durch des Luthers leer </w:t>
      </w:r>
      <w:proofErr w:type="spellStart"/>
      <w:r>
        <w:t>einicher</w:t>
      </w:r>
      <w:proofErr w:type="spellEnd"/>
      <w:r>
        <w:t xml:space="preserve"> </w:t>
      </w:r>
      <w:proofErr w:type="spellStart"/>
      <w:r>
        <w:t>krig</w:t>
      </w:r>
      <w:proofErr w:type="spellEnd"/>
      <w:r>
        <w:t xml:space="preserve"> </w:t>
      </w:r>
      <w:proofErr w:type="spellStart"/>
      <w:r>
        <w:t>entstat</w:t>
      </w:r>
      <w:proofErr w:type="spellEnd"/>
      <w:r>
        <w:t xml:space="preserve"> wider die </w:t>
      </w:r>
      <w:proofErr w:type="spellStart"/>
      <w:r>
        <w:t>Pfaffheit</w:t>
      </w:r>
      <w:proofErr w:type="spellEnd"/>
      <w:r>
        <w:t xml:space="preserve">. Leb du/ bleib in </w:t>
      </w:r>
      <w:proofErr w:type="spellStart"/>
      <w:r>
        <w:t>rue</w:t>
      </w:r>
      <w:proofErr w:type="spellEnd"/>
      <w:r>
        <w:t xml:space="preserve"> </w:t>
      </w:r>
      <w:proofErr w:type="spellStart"/>
      <w:r>
        <w:t>onn</w:t>
      </w:r>
      <w:proofErr w:type="spellEnd"/>
      <w:r>
        <w:t xml:space="preserve"> sorg/ dann es </w:t>
      </w:r>
      <w:proofErr w:type="spellStart"/>
      <w:r>
        <w:t>wirt</w:t>
      </w:r>
      <w:proofErr w:type="spellEnd"/>
      <w:r>
        <w:t xml:space="preserve"> dich </w:t>
      </w:r>
      <w:proofErr w:type="spellStart"/>
      <w:r>
        <w:t>nit</w:t>
      </w:r>
      <w:proofErr w:type="spellEnd"/>
      <w:r>
        <w:t xml:space="preserve"> </w:t>
      </w:r>
      <w:proofErr w:type="spellStart"/>
      <w:r>
        <w:t>berürn</w:t>
      </w:r>
      <w:proofErr w:type="spellEnd"/>
      <w:r>
        <w:t xml:space="preserve"> nach </w:t>
      </w:r>
      <w:proofErr w:type="spellStart"/>
      <w:r>
        <w:t>haltung</w:t>
      </w:r>
      <w:proofErr w:type="spellEnd"/>
      <w:r>
        <w:t xml:space="preserve"> deines stands/ </w:t>
      </w:r>
      <w:proofErr w:type="spellStart"/>
      <w:r>
        <w:t>vnd</w:t>
      </w:r>
      <w:proofErr w:type="spellEnd"/>
      <w:r>
        <w:t xml:space="preserve"> nemlich </w:t>
      </w:r>
      <w:proofErr w:type="spellStart"/>
      <w:r>
        <w:t>darumb</w:t>
      </w:r>
      <w:proofErr w:type="spellEnd"/>
      <w:r>
        <w:t xml:space="preserve">. Es ist durch den </w:t>
      </w:r>
      <w:proofErr w:type="spellStart"/>
      <w:r>
        <w:t>lerer</w:t>
      </w:r>
      <w:proofErr w:type="spellEnd"/>
      <w:r>
        <w:t xml:space="preserve"> mit </w:t>
      </w:r>
      <w:proofErr w:type="spellStart"/>
      <w:r>
        <w:t>Ewangelischer</w:t>
      </w:r>
      <w:proofErr w:type="spellEnd"/>
      <w:r>
        <w:t xml:space="preserve"> leer </w:t>
      </w:r>
      <w:proofErr w:type="spellStart"/>
      <w:r>
        <w:t>christi</w:t>
      </w:r>
      <w:proofErr w:type="spellEnd"/>
      <w:r>
        <w:t xml:space="preserve"> probiert (</w:t>
      </w:r>
      <w:proofErr w:type="spellStart"/>
      <w:r>
        <w:t>dz</w:t>
      </w:r>
      <w:proofErr w:type="spellEnd"/>
      <w:r>
        <w:t xml:space="preserve"> wöllen wir </w:t>
      </w:r>
      <w:proofErr w:type="spellStart"/>
      <w:r>
        <w:t>jm</w:t>
      </w:r>
      <w:proofErr w:type="spellEnd"/>
      <w:r>
        <w:t xml:space="preserve"> </w:t>
      </w:r>
      <w:proofErr w:type="spellStart"/>
      <w:r>
        <w:t>nit</w:t>
      </w:r>
      <w:proofErr w:type="spellEnd"/>
      <w:r>
        <w:t xml:space="preserve"> </w:t>
      </w:r>
      <w:proofErr w:type="spellStart"/>
      <w:r>
        <w:t>vermainen</w:t>
      </w:r>
      <w:proofErr w:type="spellEnd"/>
      <w:r>
        <w:t xml:space="preserve">) doch  </w:t>
      </w:r>
      <w:proofErr w:type="spellStart"/>
      <w:r>
        <w:t>unbegeben</w:t>
      </w:r>
      <w:proofErr w:type="spellEnd"/>
      <w:r>
        <w:t xml:space="preserve"> unsers </w:t>
      </w:r>
      <w:proofErr w:type="spellStart"/>
      <w:r>
        <w:t>gebrauchs</w:t>
      </w:r>
      <w:proofErr w:type="spellEnd"/>
      <w:r>
        <w:t xml:space="preserve"> in dem wir erwachsen sein. </w:t>
      </w:r>
      <w:proofErr w:type="spellStart"/>
      <w:r>
        <w:t>Zaigt</w:t>
      </w:r>
      <w:proofErr w:type="spellEnd"/>
      <w:r>
        <w:t xml:space="preserve"> an in seinen Sermonen das </w:t>
      </w:r>
      <w:proofErr w:type="spellStart"/>
      <w:r>
        <w:t>ain</w:t>
      </w:r>
      <w:proofErr w:type="spellEnd"/>
      <w:r>
        <w:t xml:space="preserve"> </w:t>
      </w:r>
      <w:proofErr w:type="spellStart"/>
      <w:r>
        <w:t>yeder</w:t>
      </w:r>
      <w:proofErr w:type="spellEnd"/>
      <w:r>
        <w:t xml:space="preserve"> </w:t>
      </w:r>
      <w:proofErr w:type="spellStart"/>
      <w:r>
        <w:t>Prelat</w:t>
      </w:r>
      <w:proofErr w:type="spellEnd"/>
      <w:r>
        <w:t xml:space="preserve"> oder Pfarrer </w:t>
      </w:r>
      <w:proofErr w:type="spellStart"/>
      <w:r>
        <w:t>sol</w:t>
      </w:r>
      <w:proofErr w:type="spellEnd"/>
      <w:r>
        <w:t xml:space="preserve"> sein </w:t>
      </w:r>
      <w:proofErr w:type="spellStart"/>
      <w:r>
        <w:t>ain</w:t>
      </w:r>
      <w:proofErr w:type="spellEnd"/>
      <w:r>
        <w:t xml:space="preserve"> </w:t>
      </w:r>
      <w:proofErr w:type="spellStart"/>
      <w:r>
        <w:t>nachuolgender</w:t>
      </w:r>
      <w:proofErr w:type="spellEnd"/>
      <w:r>
        <w:t xml:space="preserve"> </w:t>
      </w:r>
      <w:proofErr w:type="spellStart"/>
      <w:r>
        <w:t>Stathalter</w:t>
      </w:r>
      <w:proofErr w:type="spellEnd"/>
      <w:r>
        <w:t xml:space="preserve"> Christi doch sonderlich </w:t>
      </w:r>
      <w:proofErr w:type="spellStart"/>
      <w:r>
        <w:t>vnd</w:t>
      </w:r>
      <w:proofErr w:type="spellEnd"/>
      <w:r>
        <w:t xml:space="preserve"> zu </w:t>
      </w:r>
      <w:proofErr w:type="spellStart"/>
      <w:r>
        <w:t>forder</w:t>
      </w:r>
      <w:proofErr w:type="spellEnd"/>
      <w:r>
        <w:t xml:space="preserve"> ist alles </w:t>
      </w:r>
      <w:proofErr w:type="spellStart"/>
      <w:r>
        <w:t>gottes</w:t>
      </w:r>
      <w:proofErr w:type="spellEnd"/>
      <w:r>
        <w:t xml:space="preserve"> </w:t>
      </w:r>
      <w:proofErr w:type="spellStart"/>
      <w:r>
        <w:t>vnd</w:t>
      </w:r>
      <w:proofErr w:type="spellEnd"/>
      <w:r>
        <w:t xml:space="preserve"> </w:t>
      </w:r>
      <w:proofErr w:type="spellStart"/>
      <w:r>
        <w:t>kaines</w:t>
      </w:r>
      <w:proofErr w:type="spellEnd"/>
      <w:r>
        <w:t xml:space="preserve"> andern gebots </w:t>
      </w:r>
      <w:proofErr w:type="spellStart"/>
      <w:r>
        <w:t>zuuerkünden</w:t>
      </w:r>
      <w:proofErr w:type="spellEnd"/>
      <w:r>
        <w:t xml:space="preserve"> oder predigen/ das ist also </w:t>
      </w:r>
      <w:proofErr w:type="spellStart"/>
      <w:r>
        <w:t>fürgeben</w:t>
      </w:r>
      <w:proofErr w:type="spellEnd"/>
      <w:r>
        <w:t xml:space="preserve">/ das </w:t>
      </w:r>
      <w:proofErr w:type="spellStart"/>
      <w:r>
        <w:t>ain</w:t>
      </w:r>
      <w:proofErr w:type="spellEnd"/>
      <w:r>
        <w:t xml:space="preserve"> oberer oder Pfarrer </w:t>
      </w:r>
      <w:proofErr w:type="spellStart"/>
      <w:r>
        <w:t>sol</w:t>
      </w:r>
      <w:proofErr w:type="spellEnd"/>
      <w:r>
        <w:t xml:space="preserve"> haben an </w:t>
      </w:r>
      <w:proofErr w:type="spellStart"/>
      <w:r>
        <w:t>jm</w:t>
      </w:r>
      <w:proofErr w:type="spellEnd"/>
      <w:r>
        <w:t xml:space="preserve"> die vier stück/ als Christus/ </w:t>
      </w:r>
      <w:proofErr w:type="spellStart"/>
      <w:r>
        <w:t>vnd</w:t>
      </w:r>
      <w:proofErr w:type="spellEnd"/>
      <w:r>
        <w:t xml:space="preserve"> sey </w:t>
      </w:r>
      <w:proofErr w:type="spellStart"/>
      <w:r>
        <w:t>gnug</w:t>
      </w:r>
      <w:proofErr w:type="spellEnd"/>
      <w:r>
        <w:t xml:space="preserve">. Es ist Christus gewesen </w:t>
      </w:r>
      <w:proofErr w:type="spellStart"/>
      <w:r>
        <w:t>ain</w:t>
      </w:r>
      <w:proofErr w:type="spellEnd"/>
      <w:r>
        <w:t xml:space="preserve"> </w:t>
      </w:r>
      <w:proofErr w:type="spellStart"/>
      <w:r>
        <w:t>hyrt</w:t>
      </w:r>
      <w:proofErr w:type="spellEnd"/>
      <w:r>
        <w:t xml:space="preserve">/ </w:t>
      </w:r>
      <w:proofErr w:type="spellStart"/>
      <w:r>
        <w:t>ain</w:t>
      </w:r>
      <w:proofErr w:type="spellEnd"/>
      <w:r>
        <w:t xml:space="preserve"> </w:t>
      </w:r>
      <w:proofErr w:type="spellStart"/>
      <w:r>
        <w:t>lerer</w:t>
      </w:r>
      <w:proofErr w:type="spellEnd"/>
      <w:r>
        <w:t xml:space="preserve">/ </w:t>
      </w:r>
      <w:proofErr w:type="spellStart"/>
      <w:r>
        <w:t>ain</w:t>
      </w:r>
      <w:proofErr w:type="spellEnd"/>
      <w:r>
        <w:t xml:space="preserve"> </w:t>
      </w:r>
      <w:proofErr w:type="spellStart"/>
      <w:r>
        <w:t>prediger</w:t>
      </w:r>
      <w:proofErr w:type="spellEnd"/>
      <w:r>
        <w:t xml:space="preserve"> </w:t>
      </w:r>
      <w:proofErr w:type="spellStart"/>
      <w:r>
        <w:t>vnd</w:t>
      </w:r>
      <w:proofErr w:type="spellEnd"/>
      <w:r>
        <w:t xml:space="preserve"> ein </w:t>
      </w:r>
      <w:proofErr w:type="spellStart"/>
      <w:r>
        <w:t>marterer</w:t>
      </w:r>
      <w:proofErr w:type="spellEnd"/>
      <w:r>
        <w:t xml:space="preserve">/ welcher vier </w:t>
      </w:r>
      <w:proofErr w:type="spellStart"/>
      <w:r>
        <w:t>artickel</w:t>
      </w:r>
      <w:proofErr w:type="spellEnd"/>
      <w:r>
        <w:t xml:space="preserve"> du dich </w:t>
      </w:r>
      <w:proofErr w:type="spellStart"/>
      <w:r>
        <w:t>wolgehalten</w:t>
      </w:r>
      <w:proofErr w:type="spellEnd"/>
      <w:r>
        <w:t xml:space="preserve"> habest. </w:t>
      </w:r>
      <w:proofErr w:type="spellStart"/>
      <w:r>
        <w:t>MAgst</w:t>
      </w:r>
      <w:proofErr w:type="spellEnd"/>
      <w:r>
        <w:t xml:space="preserve"> an </w:t>
      </w:r>
      <w:proofErr w:type="spellStart"/>
      <w:r>
        <w:t>nemen</w:t>
      </w:r>
      <w:proofErr w:type="spellEnd"/>
      <w:r>
        <w:t xml:space="preserve"> </w:t>
      </w:r>
      <w:proofErr w:type="spellStart"/>
      <w:r>
        <w:t>vnd</w:t>
      </w:r>
      <w:proofErr w:type="spellEnd"/>
      <w:r>
        <w:t xml:space="preserve"> </w:t>
      </w:r>
      <w:proofErr w:type="spellStart"/>
      <w:r>
        <w:t>bißher</w:t>
      </w:r>
      <w:proofErr w:type="spellEnd"/>
      <w:r>
        <w:t xml:space="preserve"> als lang ich dein </w:t>
      </w:r>
      <w:proofErr w:type="spellStart"/>
      <w:r>
        <w:t>kundtschafft</w:t>
      </w:r>
      <w:proofErr w:type="spellEnd"/>
      <w:r>
        <w:t xml:space="preserve"> gehabt/ in gutem gebrauch </w:t>
      </w:r>
      <w:proofErr w:type="spellStart"/>
      <w:r>
        <w:t>vnd</w:t>
      </w:r>
      <w:proofErr w:type="spellEnd"/>
      <w:r>
        <w:t xml:space="preserve"> </w:t>
      </w:r>
      <w:proofErr w:type="spellStart"/>
      <w:r>
        <w:t>übung</w:t>
      </w:r>
      <w:proofErr w:type="spellEnd"/>
      <w:r>
        <w:t xml:space="preserve"> gehalten/ </w:t>
      </w:r>
      <w:proofErr w:type="spellStart"/>
      <w:r>
        <w:t>auß</w:t>
      </w:r>
      <w:proofErr w:type="spellEnd"/>
      <w:r>
        <w:t xml:space="preserve"> dem dir des Luthers leer </w:t>
      </w:r>
      <w:proofErr w:type="spellStart"/>
      <w:r>
        <w:t>vnd</w:t>
      </w:r>
      <w:proofErr w:type="spellEnd"/>
      <w:r>
        <w:t xml:space="preserve"> predig </w:t>
      </w:r>
      <w:proofErr w:type="spellStart"/>
      <w:r>
        <w:t>nit</w:t>
      </w:r>
      <w:proofErr w:type="spellEnd"/>
      <w:r>
        <w:t xml:space="preserve"> zulernen not ist/ dieweil du on sein </w:t>
      </w:r>
      <w:proofErr w:type="spellStart"/>
      <w:r>
        <w:t>schreibenn</w:t>
      </w:r>
      <w:proofErr w:type="spellEnd"/>
      <w:r>
        <w:t xml:space="preserve"> nun </w:t>
      </w:r>
      <w:proofErr w:type="spellStart"/>
      <w:r>
        <w:t>etlich</w:t>
      </w:r>
      <w:proofErr w:type="spellEnd"/>
      <w:r>
        <w:t xml:space="preserve"> </w:t>
      </w:r>
      <w:proofErr w:type="spellStart"/>
      <w:r>
        <w:t>vnd</w:t>
      </w:r>
      <w:proofErr w:type="spellEnd"/>
      <w:r>
        <w:t xml:space="preserve"> </w:t>
      </w:r>
      <w:proofErr w:type="spellStart"/>
      <w:r>
        <w:t>vil</w:t>
      </w:r>
      <w:proofErr w:type="spellEnd"/>
      <w:r>
        <w:t xml:space="preserve"> </w:t>
      </w:r>
      <w:proofErr w:type="spellStart"/>
      <w:r>
        <w:t>iar</w:t>
      </w:r>
      <w:proofErr w:type="spellEnd"/>
      <w:r>
        <w:t xml:space="preserve"> vor lang her in guter </w:t>
      </w:r>
      <w:proofErr w:type="spellStart"/>
      <w:r>
        <w:t>regierung</w:t>
      </w:r>
      <w:proofErr w:type="spellEnd"/>
      <w:r>
        <w:t xml:space="preserve"> </w:t>
      </w:r>
      <w:proofErr w:type="spellStart"/>
      <w:r>
        <w:t>außlegest</w:t>
      </w:r>
      <w:proofErr w:type="spellEnd"/>
      <w:r>
        <w:t xml:space="preserve">/ selbst haltest </w:t>
      </w:r>
      <w:proofErr w:type="spellStart"/>
      <w:r>
        <w:t>vnd</w:t>
      </w:r>
      <w:proofErr w:type="spellEnd"/>
      <w:r>
        <w:t xml:space="preserve"> andere lernest mit </w:t>
      </w:r>
      <w:proofErr w:type="spellStart"/>
      <w:r>
        <w:t>gebert</w:t>
      </w:r>
      <w:proofErr w:type="spellEnd"/>
      <w:r>
        <w:t xml:space="preserve"> </w:t>
      </w:r>
      <w:proofErr w:type="spellStart"/>
      <w:r>
        <w:t>vnd</w:t>
      </w:r>
      <w:proofErr w:type="spellEnd"/>
      <w:r>
        <w:t xml:space="preserve"> </w:t>
      </w:r>
      <w:proofErr w:type="spellStart"/>
      <w:r>
        <w:t>wortten</w:t>
      </w:r>
      <w:proofErr w:type="spellEnd"/>
      <w:r>
        <w:t xml:space="preserve">. Dich am auch aller ersten in </w:t>
      </w:r>
      <w:proofErr w:type="spellStart"/>
      <w:r>
        <w:t>annemung</w:t>
      </w:r>
      <w:proofErr w:type="spellEnd"/>
      <w:r>
        <w:t xml:space="preserve"> deiner </w:t>
      </w:r>
      <w:proofErr w:type="spellStart"/>
      <w:r>
        <w:t>pfar</w:t>
      </w:r>
      <w:proofErr w:type="spellEnd"/>
      <w:r>
        <w:t xml:space="preserve"> </w:t>
      </w:r>
      <w:proofErr w:type="spellStart"/>
      <w:r>
        <w:t>fleyssig</w:t>
      </w:r>
      <w:proofErr w:type="spellEnd"/>
      <w:r>
        <w:t xml:space="preserve"> frag gehalten habest/ </w:t>
      </w:r>
      <w:proofErr w:type="spellStart"/>
      <w:r>
        <w:t>wieuil</w:t>
      </w:r>
      <w:proofErr w:type="spellEnd"/>
      <w:r>
        <w:t xml:space="preserve"> </w:t>
      </w:r>
      <w:proofErr w:type="spellStart"/>
      <w:r>
        <w:t>aigener</w:t>
      </w:r>
      <w:proofErr w:type="spellEnd"/>
      <w:r>
        <w:t xml:space="preserve"> </w:t>
      </w:r>
      <w:proofErr w:type="spellStart"/>
      <w:r>
        <w:t>leut</w:t>
      </w:r>
      <w:proofErr w:type="spellEnd"/>
      <w:r>
        <w:t xml:space="preserve"> </w:t>
      </w:r>
      <w:proofErr w:type="spellStart"/>
      <w:r>
        <w:t>krn</w:t>
      </w:r>
      <w:proofErr w:type="spellEnd"/>
      <w:r>
        <w:t xml:space="preserve">/ </w:t>
      </w:r>
      <w:proofErr w:type="spellStart"/>
      <w:r>
        <w:t>habern</w:t>
      </w:r>
      <w:proofErr w:type="spellEnd"/>
      <w:r>
        <w:t xml:space="preserve">/ wein/ </w:t>
      </w:r>
      <w:proofErr w:type="spellStart"/>
      <w:r>
        <w:t>opffer</w:t>
      </w:r>
      <w:proofErr w:type="spellEnd"/>
      <w:r>
        <w:t xml:space="preserve">/ gelts/ </w:t>
      </w:r>
      <w:proofErr w:type="spellStart"/>
      <w:r>
        <w:t>zinß</w:t>
      </w:r>
      <w:proofErr w:type="spellEnd"/>
      <w:r>
        <w:t xml:space="preserve">/ </w:t>
      </w:r>
      <w:proofErr w:type="spellStart"/>
      <w:r>
        <w:t>vnd</w:t>
      </w:r>
      <w:proofErr w:type="spellEnd"/>
      <w:r>
        <w:t xml:space="preserve"> </w:t>
      </w:r>
      <w:proofErr w:type="spellStart"/>
      <w:r>
        <w:t>haltung</w:t>
      </w:r>
      <w:proofErr w:type="spellEnd"/>
      <w:r>
        <w:t xml:space="preserve"> grosser </w:t>
      </w:r>
      <w:proofErr w:type="spellStart"/>
      <w:r>
        <w:t>herdvichs</w:t>
      </w:r>
      <w:proofErr w:type="spellEnd"/>
      <w:r>
        <w:t xml:space="preserve">/ </w:t>
      </w:r>
      <w:proofErr w:type="spellStart"/>
      <w:r>
        <w:t>ecker</w:t>
      </w:r>
      <w:proofErr w:type="spellEnd"/>
      <w:r>
        <w:t xml:space="preserve">/ </w:t>
      </w:r>
      <w:proofErr w:type="spellStart"/>
      <w:r>
        <w:t>wysen</w:t>
      </w:r>
      <w:proofErr w:type="spellEnd"/>
      <w:r>
        <w:t xml:space="preserve">/ kraut/ </w:t>
      </w:r>
      <w:proofErr w:type="spellStart"/>
      <w:r>
        <w:t>lustgarten</w:t>
      </w:r>
      <w:proofErr w:type="spellEnd"/>
      <w:r>
        <w:t xml:space="preserve">/ fisch/ </w:t>
      </w:r>
      <w:proofErr w:type="spellStart"/>
      <w:r>
        <w:t>weyher</w:t>
      </w:r>
      <w:proofErr w:type="spellEnd"/>
      <w:r>
        <w:t xml:space="preserve">/ </w:t>
      </w:r>
      <w:proofErr w:type="spellStart"/>
      <w:r>
        <w:t>prunnen</w:t>
      </w:r>
      <w:proofErr w:type="spellEnd"/>
      <w:r>
        <w:t xml:space="preserve">/ </w:t>
      </w:r>
      <w:proofErr w:type="spellStart"/>
      <w:r>
        <w:t>vnd</w:t>
      </w:r>
      <w:proofErr w:type="spellEnd"/>
      <w:r>
        <w:t xml:space="preserve"> Badstuben du </w:t>
      </w:r>
      <w:proofErr w:type="spellStart"/>
      <w:r>
        <w:t>einkummens</w:t>
      </w:r>
      <w:proofErr w:type="spellEnd"/>
      <w:r>
        <w:t xml:space="preserve">/ oder </w:t>
      </w:r>
      <w:proofErr w:type="spellStart"/>
      <w:r>
        <w:t>nutzung</w:t>
      </w:r>
      <w:proofErr w:type="spellEnd"/>
      <w:r>
        <w:t xml:space="preserve"> </w:t>
      </w:r>
      <w:proofErr w:type="spellStart"/>
      <w:r>
        <w:t>zuerwarten</w:t>
      </w:r>
      <w:proofErr w:type="spellEnd"/>
      <w:r>
        <w:t xml:space="preserve"> habest wie dann </w:t>
      </w:r>
      <w:proofErr w:type="spellStart"/>
      <w:r>
        <w:t>vil</w:t>
      </w:r>
      <w:proofErr w:type="spellEnd"/>
      <w:r>
        <w:t xml:space="preserve"> deiner </w:t>
      </w:r>
      <w:proofErr w:type="spellStart"/>
      <w:r>
        <w:t>nachfolger</w:t>
      </w:r>
      <w:proofErr w:type="spellEnd"/>
      <w:r>
        <w:t xml:space="preserve">/ gleich lebende der </w:t>
      </w:r>
      <w:proofErr w:type="spellStart"/>
      <w:r>
        <w:t>gestalt</w:t>
      </w:r>
      <w:proofErr w:type="spellEnd"/>
      <w:r>
        <w:t xml:space="preserve">/ wie du on </w:t>
      </w:r>
      <w:proofErr w:type="spellStart"/>
      <w:r>
        <w:t>zweyffel</w:t>
      </w:r>
      <w:proofErr w:type="spellEnd"/>
      <w:r>
        <w:t xml:space="preserve"> von dir </w:t>
      </w:r>
      <w:proofErr w:type="spellStart"/>
      <w:r>
        <w:t>abnemen</w:t>
      </w:r>
      <w:proofErr w:type="spellEnd"/>
      <w:r>
        <w:t xml:space="preserve">/ oder </w:t>
      </w:r>
      <w:proofErr w:type="spellStart"/>
      <w:r>
        <w:t>genomen</w:t>
      </w:r>
      <w:proofErr w:type="spellEnd"/>
      <w:r>
        <w:t xml:space="preserve"> haben/ gefunden werden </w:t>
      </w:r>
      <w:proofErr w:type="spellStart"/>
      <w:r>
        <w:t>Vnnd</w:t>
      </w:r>
      <w:proofErr w:type="spellEnd"/>
      <w:r>
        <w:t xml:space="preserve"> in gutem </w:t>
      </w:r>
      <w:proofErr w:type="spellStart"/>
      <w:r>
        <w:t>gebrauchenn</w:t>
      </w:r>
      <w:proofErr w:type="spellEnd"/>
      <w:r>
        <w:t xml:space="preserve"> </w:t>
      </w:r>
      <w:proofErr w:type="spellStart"/>
      <w:r>
        <w:t>habenn</w:t>
      </w:r>
      <w:proofErr w:type="spellEnd"/>
      <w:r>
        <w:t xml:space="preserve">/ Des halben gut </w:t>
      </w:r>
      <w:proofErr w:type="spellStart"/>
      <w:r>
        <w:t>were</w:t>
      </w:r>
      <w:proofErr w:type="spellEnd"/>
      <w:r>
        <w:t xml:space="preserve">/ das sein straff der rechten </w:t>
      </w:r>
      <w:proofErr w:type="spellStart"/>
      <w:r>
        <w:t>ordenlichen</w:t>
      </w:r>
      <w:proofErr w:type="spellEnd"/>
      <w:r>
        <w:t xml:space="preserve"> </w:t>
      </w:r>
      <w:proofErr w:type="spellStart"/>
      <w:r>
        <w:t>Prelaten</w:t>
      </w:r>
      <w:proofErr w:type="spellEnd"/>
      <w:r>
        <w:t xml:space="preserve"> </w:t>
      </w:r>
      <w:proofErr w:type="spellStart"/>
      <w:r>
        <w:t>vnd</w:t>
      </w:r>
      <w:proofErr w:type="spellEnd"/>
      <w:r>
        <w:t xml:space="preserve"> </w:t>
      </w:r>
      <w:proofErr w:type="spellStart"/>
      <w:r>
        <w:t>pfarrer</w:t>
      </w:r>
      <w:proofErr w:type="spellEnd"/>
      <w:r>
        <w:t xml:space="preserve"> (als du) </w:t>
      </w:r>
      <w:proofErr w:type="spellStart"/>
      <w:r>
        <w:t>billich</w:t>
      </w:r>
      <w:proofErr w:type="spellEnd"/>
      <w:r>
        <w:t xml:space="preserve"> </w:t>
      </w:r>
      <w:proofErr w:type="spellStart"/>
      <w:r>
        <w:t>verschwigen</w:t>
      </w:r>
      <w:proofErr w:type="spellEnd"/>
      <w:r>
        <w:t xml:space="preserve"> </w:t>
      </w:r>
      <w:proofErr w:type="spellStart"/>
      <w:r>
        <w:t>vnuerkündt</w:t>
      </w:r>
      <w:proofErr w:type="spellEnd"/>
      <w:r>
        <w:t xml:space="preserve"> </w:t>
      </w:r>
      <w:proofErr w:type="spellStart"/>
      <w:r>
        <w:t>blib</w:t>
      </w:r>
      <w:proofErr w:type="spellEnd"/>
      <w:r>
        <w:t xml:space="preserve">/ Ich </w:t>
      </w:r>
      <w:proofErr w:type="spellStart"/>
      <w:r>
        <w:t>neme</w:t>
      </w:r>
      <w:proofErr w:type="spellEnd"/>
      <w:r>
        <w:t xml:space="preserve"> </w:t>
      </w:r>
      <w:proofErr w:type="spellStart"/>
      <w:r>
        <w:t>fur</w:t>
      </w:r>
      <w:proofErr w:type="spellEnd"/>
      <w:r>
        <w:t xml:space="preserve"> den ersten </w:t>
      </w:r>
      <w:proofErr w:type="spellStart"/>
      <w:r>
        <w:t>artickel</w:t>
      </w:r>
      <w:proofErr w:type="spellEnd"/>
      <w:r>
        <w:t xml:space="preserve"> </w:t>
      </w:r>
      <w:proofErr w:type="spellStart"/>
      <w:r>
        <w:t>zuulein</w:t>
      </w:r>
      <w:proofErr w:type="spellEnd"/>
      <w:r>
        <w:t xml:space="preserve"> </w:t>
      </w:r>
      <w:proofErr w:type="spellStart"/>
      <w:r>
        <w:t>ain</w:t>
      </w:r>
      <w:proofErr w:type="spellEnd"/>
      <w:r>
        <w:t xml:space="preserve"> </w:t>
      </w:r>
      <w:proofErr w:type="spellStart"/>
      <w:r>
        <w:t>hirdt</w:t>
      </w:r>
      <w:proofErr w:type="spellEnd"/>
      <w:r>
        <w:t xml:space="preserve">/ das wirr bey dir </w:t>
      </w:r>
      <w:proofErr w:type="spellStart"/>
      <w:r>
        <w:t>manigfeltig</w:t>
      </w:r>
      <w:proofErr w:type="spellEnd"/>
      <w:r>
        <w:t xml:space="preserve"> gefunden/ hab selbst gesehen </w:t>
      </w:r>
      <w:proofErr w:type="spellStart"/>
      <w:r>
        <w:t>vnd</w:t>
      </w:r>
      <w:proofErr w:type="spellEnd"/>
      <w:r>
        <w:t xml:space="preserve"> </w:t>
      </w:r>
      <w:proofErr w:type="spellStart"/>
      <w:r>
        <w:t>gehort</w:t>
      </w:r>
      <w:proofErr w:type="spellEnd"/>
      <w:r>
        <w:t xml:space="preserve">/ das du mit </w:t>
      </w:r>
      <w:proofErr w:type="spellStart"/>
      <w:r>
        <w:t>sorfeltigem</w:t>
      </w:r>
      <w:proofErr w:type="spellEnd"/>
      <w:r>
        <w:t xml:space="preserve"> </w:t>
      </w:r>
      <w:proofErr w:type="spellStart"/>
      <w:r>
        <w:t>gemüt</w:t>
      </w:r>
      <w:proofErr w:type="spellEnd"/>
      <w:r>
        <w:t xml:space="preserve">/ die </w:t>
      </w:r>
      <w:proofErr w:type="spellStart"/>
      <w:r>
        <w:t>nacht</w:t>
      </w:r>
      <w:proofErr w:type="spellEnd"/>
      <w:r>
        <w:t xml:space="preserve"> geschlafen/ </w:t>
      </w:r>
      <w:proofErr w:type="spellStart"/>
      <w:r>
        <w:t>vnd</w:t>
      </w:r>
      <w:proofErr w:type="spellEnd"/>
      <w:r>
        <w:t xml:space="preserve"> des morgens </w:t>
      </w:r>
      <w:proofErr w:type="spellStart"/>
      <w:r>
        <w:t>frü</w:t>
      </w:r>
      <w:proofErr w:type="spellEnd"/>
      <w:r>
        <w:t xml:space="preserve"> </w:t>
      </w:r>
      <w:proofErr w:type="spellStart"/>
      <w:r>
        <w:t>auff</w:t>
      </w:r>
      <w:proofErr w:type="spellEnd"/>
      <w:r>
        <w:t xml:space="preserve"> gestanden/ </w:t>
      </w:r>
      <w:proofErr w:type="spellStart"/>
      <w:r>
        <w:t>ander</w:t>
      </w:r>
      <w:proofErr w:type="spellEnd"/>
      <w:r>
        <w:t xml:space="preserve"> deine </w:t>
      </w:r>
      <w:proofErr w:type="spellStart"/>
      <w:r>
        <w:t>vnderthanten</w:t>
      </w:r>
      <w:proofErr w:type="spellEnd"/>
      <w:r>
        <w:t xml:space="preserve"> erweckt/ </w:t>
      </w:r>
      <w:proofErr w:type="spellStart"/>
      <w:r>
        <w:t>anweysung</w:t>
      </w:r>
      <w:proofErr w:type="spellEnd"/>
      <w:r>
        <w:t xml:space="preserve"> </w:t>
      </w:r>
      <w:proofErr w:type="spellStart"/>
      <w:r>
        <w:t>fleyssigklich</w:t>
      </w:r>
      <w:proofErr w:type="spellEnd"/>
      <w:r>
        <w:t xml:space="preserve"> gegeben/ selbst zugriffen </w:t>
      </w:r>
      <w:proofErr w:type="spellStart"/>
      <w:r>
        <w:t>vnd</w:t>
      </w:r>
      <w:proofErr w:type="spellEnd"/>
      <w:r>
        <w:t xml:space="preserve"> </w:t>
      </w:r>
      <w:proofErr w:type="spellStart"/>
      <w:r>
        <w:t>gezaygt</w:t>
      </w:r>
      <w:proofErr w:type="spellEnd"/>
      <w:r>
        <w:t xml:space="preserve">/ wie das </w:t>
      </w:r>
      <w:proofErr w:type="spellStart"/>
      <w:r>
        <w:t>ewer</w:t>
      </w:r>
      <w:proofErr w:type="spellEnd"/>
      <w:r>
        <w:t xml:space="preserve"> </w:t>
      </w:r>
      <w:proofErr w:type="spellStart"/>
      <w:r>
        <w:t>zinßbuch</w:t>
      </w:r>
      <w:proofErr w:type="spellEnd"/>
      <w:r>
        <w:t xml:space="preserve">/ </w:t>
      </w:r>
      <w:proofErr w:type="spellStart"/>
      <w:r>
        <w:t>sigel</w:t>
      </w:r>
      <w:proofErr w:type="spellEnd"/>
      <w:r>
        <w:t xml:space="preserve">/ </w:t>
      </w:r>
      <w:proofErr w:type="spellStart"/>
      <w:r>
        <w:t>brieff</w:t>
      </w:r>
      <w:proofErr w:type="spellEnd"/>
      <w:r>
        <w:t xml:space="preserve"> wachs/ </w:t>
      </w:r>
      <w:proofErr w:type="spellStart"/>
      <w:r>
        <w:t>vnd</w:t>
      </w:r>
      <w:proofErr w:type="spellEnd"/>
      <w:r>
        <w:t xml:space="preserve"> </w:t>
      </w:r>
      <w:proofErr w:type="spellStart"/>
      <w:r>
        <w:t>bley</w:t>
      </w:r>
      <w:proofErr w:type="spellEnd"/>
      <w:r>
        <w:t xml:space="preserve"> </w:t>
      </w:r>
      <w:proofErr w:type="spellStart"/>
      <w:r>
        <w:t>auß</w:t>
      </w:r>
      <w:proofErr w:type="spellEnd"/>
      <w:r>
        <w:t xml:space="preserve"> Italien </w:t>
      </w:r>
      <w:proofErr w:type="spellStart"/>
      <w:r>
        <w:t>newe</w:t>
      </w:r>
      <w:proofErr w:type="spellEnd"/>
      <w:r>
        <w:t xml:space="preserve"> </w:t>
      </w:r>
      <w:proofErr w:type="spellStart"/>
      <w:r>
        <w:t>zeyttung</w:t>
      </w:r>
      <w:proofErr w:type="spellEnd"/>
      <w:r>
        <w:t xml:space="preserve"> der Romanisten/ </w:t>
      </w:r>
      <w:proofErr w:type="spellStart"/>
      <w:r>
        <w:t>vnd</w:t>
      </w:r>
      <w:proofErr w:type="spellEnd"/>
      <w:r>
        <w:t xml:space="preserve"> die frey lebenden </w:t>
      </w:r>
      <w:proofErr w:type="spellStart"/>
      <w:r>
        <w:t>menscch</w:t>
      </w:r>
      <w:proofErr w:type="spellEnd"/>
      <w:r>
        <w:t xml:space="preserve"> </w:t>
      </w:r>
      <w:proofErr w:type="spellStart"/>
      <w:r>
        <w:t>auff</w:t>
      </w:r>
      <w:proofErr w:type="spellEnd"/>
      <w:r>
        <w:t xml:space="preserve"> dem </w:t>
      </w:r>
      <w:proofErr w:type="spellStart"/>
      <w:r>
        <w:t>haupt</w:t>
      </w:r>
      <w:proofErr w:type="spellEnd"/>
      <w:r>
        <w:t xml:space="preserve"> </w:t>
      </w:r>
      <w:proofErr w:type="spellStart"/>
      <w:r>
        <w:t>weyß</w:t>
      </w:r>
      <w:proofErr w:type="spellEnd"/>
      <w:r>
        <w:t xml:space="preserve"> </w:t>
      </w:r>
      <w:proofErr w:type="spellStart"/>
      <w:r>
        <w:t>beklaidet</w:t>
      </w:r>
      <w:proofErr w:type="spellEnd"/>
      <w:r>
        <w:t xml:space="preserve">/ </w:t>
      </w:r>
      <w:proofErr w:type="spellStart"/>
      <w:r>
        <w:t>dartzu</w:t>
      </w:r>
      <w:proofErr w:type="spellEnd"/>
      <w:r>
        <w:t xml:space="preserve"> dein </w:t>
      </w:r>
      <w:proofErr w:type="spellStart"/>
      <w:r>
        <w:t>hauß</w:t>
      </w:r>
      <w:proofErr w:type="spellEnd"/>
      <w:r>
        <w:t xml:space="preserve"> </w:t>
      </w:r>
      <w:proofErr w:type="spellStart"/>
      <w:r>
        <w:t>haltung</w:t>
      </w:r>
      <w:proofErr w:type="spellEnd"/>
      <w:r>
        <w:t xml:space="preserve"> </w:t>
      </w:r>
      <w:proofErr w:type="spellStart"/>
      <w:r>
        <w:t>geschweiffte</w:t>
      </w:r>
      <w:proofErr w:type="spellEnd"/>
      <w:r>
        <w:t xml:space="preserve"> </w:t>
      </w:r>
      <w:proofErr w:type="spellStart"/>
      <w:r>
        <w:t>pferde</w:t>
      </w:r>
      <w:proofErr w:type="spellEnd"/>
      <w:r>
        <w:t xml:space="preserve">/ </w:t>
      </w:r>
      <w:proofErr w:type="spellStart"/>
      <w:r>
        <w:t>esel</w:t>
      </w:r>
      <w:proofErr w:type="spellEnd"/>
      <w:r>
        <w:t xml:space="preserve">/ schaff/ </w:t>
      </w:r>
      <w:proofErr w:type="spellStart"/>
      <w:r>
        <w:t>sew</w:t>
      </w:r>
      <w:proofErr w:type="spellEnd"/>
      <w:r>
        <w:t xml:space="preserve">/ </w:t>
      </w:r>
      <w:proofErr w:type="spellStart"/>
      <w:r>
        <w:t>geyß</w:t>
      </w:r>
      <w:proofErr w:type="spellEnd"/>
      <w:r>
        <w:t xml:space="preserve">/ </w:t>
      </w:r>
      <w:proofErr w:type="spellStart"/>
      <w:r>
        <w:t>kelber</w:t>
      </w:r>
      <w:proofErr w:type="spellEnd"/>
      <w:r>
        <w:t xml:space="preserve">/ </w:t>
      </w:r>
      <w:proofErr w:type="spellStart"/>
      <w:r>
        <w:t>Küe</w:t>
      </w:r>
      <w:proofErr w:type="spellEnd"/>
      <w:r>
        <w:t xml:space="preserve">/ </w:t>
      </w:r>
      <w:proofErr w:type="spellStart"/>
      <w:r>
        <w:t>ochssen</w:t>
      </w:r>
      <w:proofErr w:type="spellEnd"/>
      <w:r>
        <w:t xml:space="preserve">/ </w:t>
      </w:r>
      <w:proofErr w:type="spellStart"/>
      <w:r>
        <w:t>vnnd</w:t>
      </w:r>
      <w:proofErr w:type="spellEnd"/>
      <w:r>
        <w:t xml:space="preserve"> dergleichen sollen </w:t>
      </w:r>
      <w:proofErr w:type="spellStart"/>
      <w:r>
        <w:t>verhüt</w:t>
      </w:r>
      <w:proofErr w:type="spellEnd"/>
      <w:r>
        <w:t xml:space="preserve">/ </w:t>
      </w:r>
      <w:proofErr w:type="spellStart"/>
      <w:r>
        <w:t>geweydet</w:t>
      </w:r>
      <w:proofErr w:type="spellEnd"/>
      <w:r>
        <w:t xml:space="preserve">/ </w:t>
      </w:r>
      <w:proofErr w:type="spellStart"/>
      <w:r>
        <w:t>auß</w:t>
      </w:r>
      <w:proofErr w:type="spellEnd"/>
      <w:r>
        <w:t xml:space="preserve"> </w:t>
      </w:r>
      <w:proofErr w:type="spellStart"/>
      <w:r>
        <w:t>getriben</w:t>
      </w:r>
      <w:proofErr w:type="spellEnd"/>
      <w:r>
        <w:t xml:space="preserve">/ </w:t>
      </w:r>
      <w:proofErr w:type="spellStart"/>
      <w:r>
        <w:t>vnd</w:t>
      </w:r>
      <w:proofErr w:type="spellEnd"/>
      <w:r>
        <w:t xml:space="preserve"> </w:t>
      </w:r>
      <w:proofErr w:type="spellStart"/>
      <w:r>
        <w:t>auff</w:t>
      </w:r>
      <w:proofErr w:type="spellEnd"/>
      <w:r>
        <w:t xml:space="preserve"> das </w:t>
      </w:r>
      <w:proofErr w:type="spellStart"/>
      <w:r>
        <w:t>fleyssigst</w:t>
      </w:r>
      <w:proofErr w:type="spellEnd"/>
      <w:r>
        <w:t xml:space="preserve"> </w:t>
      </w:r>
      <w:proofErr w:type="spellStart"/>
      <w:r>
        <w:t>verwart</w:t>
      </w:r>
      <w:proofErr w:type="spellEnd"/>
      <w:r>
        <w:t xml:space="preserve"> werden/ auch der jungen </w:t>
      </w:r>
      <w:proofErr w:type="spellStart"/>
      <w:r>
        <w:t>lemmer</w:t>
      </w:r>
      <w:proofErr w:type="spellEnd"/>
      <w:r>
        <w:t xml:space="preserve"> </w:t>
      </w:r>
      <w:proofErr w:type="spellStart"/>
      <w:r>
        <w:t>vnd</w:t>
      </w:r>
      <w:proofErr w:type="spellEnd"/>
      <w:r>
        <w:t xml:space="preserve"> </w:t>
      </w:r>
      <w:proofErr w:type="spellStart"/>
      <w:r>
        <w:t>geyßleain</w:t>
      </w:r>
      <w:proofErr w:type="spellEnd"/>
      <w:r>
        <w:t xml:space="preserve"> </w:t>
      </w:r>
      <w:proofErr w:type="spellStart"/>
      <w:r>
        <w:t>besonder</w:t>
      </w:r>
      <w:proofErr w:type="spellEnd"/>
      <w:r>
        <w:t xml:space="preserve"> </w:t>
      </w:r>
      <w:proofErr w:type="spellStart"/>
      <w:r>
        <w:t>auff</w:t>
      </w:r>
      <w:proofErr w:type="spellEnd"/>
      <w:r>
        <w:t xml:space="preserve"> </w:t>
      </w:r>
      <w:proofErr w:type="spellStart"/>
      <w:r>
        <w:t>merckent</w:t>
      </w:r>
      <w:proofErr w:type="spellEnd"/>
      <w:r>
        <w:t xml:space="preserve"> hast zur </w:t>
      </w:r>
      <w:proofErr w:type="spellStart"/>
      <w:r>
        <w:t>Osterlichen</w:t>
      </w:r>
      <w:proofErr w:type="spellEnd"/>
      <w:r>
        <w:t xml:space="preserve"> </w:t>
      </w:r>
      <w:proofErr w:type="spellStart"/>
      <w:r>
        <w:t>zeyt</w:t>
      </w:r>
      <w:proofErr w:type="spellEnd"/>
      <w:r>
        <w:t xml:space="preserve">. Sol </w:t>
      </w:r>
      <w:proofErr w:type="spellStart"/>
      <w:r>
        <w:t>dan</w:t>
      </w:r>
      <w:proofErr w:type="spellEnd"/>
      <w:r>
        <w:t xml:space="preserve"> </w:t>
      </w:r>
      <w:proofErr w:type="spellStart"/>
      <w:r>
        <w:t>ain</w:t>
      </w:r>
      <w:proofErr w:type="spellEnd"/>
      <w:r>
        <w:t xml:space="preserve"> </w:t>
      </w:r>
      <w:proofErr w:type="spellStart"/>
      <w:r>
        <w:t>Prelat</w:t>
      </w:r>
      <w:proofErr w:type="spellEnd"/>
      <w:r>
        <w:t xml:space="preserve"> </w:t>
      </w:r>
      <w:proofErr w:type="spellStart"/>
      <w:r>
        <w:t>vnd</w:t>
      </w:r>
      <w:proofErr w:type="spellEnd"/>
      <w:r>
        <w:t xml:space="preserve"> Pfarrer </w:t>
      </w:r>
      <w:proofErr w:type="spellStart"/>
      <w:r>
        <w:t>ain</w:t>
      </w:r>
      <w:proofErr w:type="spellEnd"/>
      <w:r>
        <w:t xml:space="preserve"> </w:t>
      </w:r>
      <w:proofErr w:type="spellStart"/>
      <w:r>
        <w:t>lerer</w:t>
      </w:r>
      <w:proofErr w:type="spellEnd"/>
      <w:r>
        <w:t xml:space="preserve"> sein/ wer </w:t>
      </w:r>
      <w:proofErr w:type="spellStart"/>
      <w:r>
        <w:t>wil</w:t>
      </w:r>
      <w:proofErr w:type="spellEnd"/>
      <w:r>
        <w:t xml:space="preserve"> sagen das du nicht ja </w:t>
      </w:r>
      <w:proofErr w:type="spellStart"/>
      <w:r>
        <w:t>billich</w:t>
      </w:r>
      <w:proofErr w:type="spellEnd"/>
      <w:r>
        <w:t xml:space="preserve"> zum höchsten </w:t>
      </w:r>
      <w:proofErr w:type="spellStart"/>
      <w:r>
        <w:t>darfür</w:t>
      </w:r>
      <w:proofErr w:type="spellEnd"/>
      <w:r>
        <w:t xml:space="preserve"> </w:t>
      </w:r>
      <w:proofErr w:type="spellStart"/>
      <w:r>
        <w:t>solt</w:t>
      </w:r>
      <w:proofErr w:type="spellEnd"/>
      <w:r>
        <w:t xml:space="preserve"> </w:t>
      </w:r>
      <w:proofErr w:type="spellStart"/>
      <w:r>
        <w:t>geacht</w:t>
      </w:r>
      <w:proofErr w:type="spellEnd"/>
      <w:r>
        <w:t xml:space="preserve"> </w:t>
      </w:r>
      <w:proofErr w:type="spellStart"/>
      <w:r>
        <w:t>vnd</w:t>
      </w:r>
      <w:proofErr w:type="spellEnd"/>
      <w:r>
        <w:t xml:space="preserve"> gehalten werden/ </w:t>
      </w:r>
      <w:proofErr w:type="spellStart"/>
      <w:r>
        <w:t>dan</w:t>
      </w:r>
      <w:proofErr w:type="spellEnd"/>
      <w:r>
        <w:t xml:space="preserve"> </w:t>
      </w:r>
      <w:proofErr w:type="spellStart"/>
      <w:r>
        <w:t>biß</w:t>
      </w:r>
      <w:proofErr w:type="spellEnd"/>
      <w:r>
        <w:t xml:space="preserve"> auf </w:t>
      </w:r>
      <w:proofErr w:type="spellStart"/>
      <w:r>
        <w:t>yetziges</w:t>
      </w:r>
      <w:proofErr w:type="spellEnd"/>
      <w:r>
        <w:t xml:space="preserve"> dein </w:t>
      </w:r>
      <w:proofErr w:type="spellStart"/>
      <w:r>
        <w:t>vorkommens</w:t>
      </w:r>
      <w:proofErr w:type="spellEnd"/>
      <w:r>
        <w:t xml:space="preserve"> alter </w:t>
      </w:r>
      <w:proofErr w:type="spellStart"/>
      <w:r>
        <w:t>bißher</w:t>
      </w:r>
      <w:proofErr w:type="spellEnd"/>
      <w:r>
        <w:t xml:space="preserve"> </w:t>
      </w:r>
      <w:proofErr w:type="spellStart"/>
      <w:r>
        <w:t>vnd</w:t>
      </w:r>
      <w:proofErr w:type="spellEnd"/>
      <w:r>
        <w:t xml:space="preserve"> nach die gut </w:t>
      </w:r>
      <w:proofErr w:type="spellStart"/>
      <w:r>
        <w:t>gewonheyt</w:t>
      </w:r>
      <w:proofErr w:type="spellEnd"/>
      <w:r>
        <w:t xml:space="preserve"> </w:t>
      </w:r>
      <w:proofErr w:type="spellStart"/>
      <w:r>
        <w:t>tißung</w:t>
      </w:r>
      <w:proofErr w:type="spellEnd"/>
      <w:r>
        <w:t xml:space="preserve"> du dich </w:t>
      </w:r>
      <w:proofErr w:type="spellStart"/>
      <w:r>
        <w:t>beflyssen</w:t>
      </w:r>
      <w:proofErr w:type="spellEnd"/>
      <w:r>
        <w:t xml:space="preserve"> hast zu lernen </w:t>
      </w:r>
      <w:proofErr w:type="spellStart"/>
      <w:r>
        <w:t>auß</w:t>
      </w:r>
      <w:proofErr w:type="spellEnd"/>
      <w:r>
        <w:t xml:space="preserve"> dem </w:t>
      </w:r>
      <w:proofErr w:type="spellStart"/>
      <w:r>
        <w:t>grunnd</w:t>
      </w:r>
      <w:proofErr w:type="spellEnd"/>
      <w:r>
        <w:t xml:space="preserve"> das ist </w:t>
      </w:r>
      <w:proofErr w:type="spellStart"/>
      <w:r>
        <w:t>gaystlich</w:t>
      </w:r>
      <w:proofErr w:type="spellEnd"/>
      <w:r>
        <w:t xml:space="preserve"> </w:t>
      </w:r>
      <w:proofErr w:type="spellStart"/>
      <w:r>
        <w:t>vnd</w:t>
      </w:r>
      <w:proofErr w:type="spellEnd"/>
      <w:r>
        <w:t xml:space="preserve"> weltlich recht. </w:t>
      </w:r>
      <w:proofErr w:type="spellStart"/>
      <w:r>
        <w:t>Begerest</w:t>
      </w:r>
      <w:proofErr w:type="spellEnd"/>
      <w:r>
        <w:t xml:space="preserve"> mit </w:t>
      </w:r>
      <w:proofErr w:type="spellStart"/>
      <w:r>
        <w:t>fleyß</w:t>
      </w:r>
      <w:proofErr w:type="spellEnd"/>
      <w:r>
        <w:t xml:space="preserve"> dein </w:t>
      </w:r>
      <w:proofErr w:type="spellStart"/>
      <w:r>
        <w:t>ler</w:t>
      </w:r>
      <w:proofErr w:type="spellEnd"/>
      <w:r>
        <w:t xml:space="preserve"> zu </w:t>
      </w:r>
      <w:proofErr w:type="spellStart"/>
      <w:r>
        <w:t>predigenn</w:t>
      </w:r>
      <w:proofErr w:type="spellEnd"/>
      <w:r>
        <w:t xml:space="preserve">/ </w:t>
      </w:r>
      <w:proofErr w:type="spellStart"/>
      <w:r>
        <w:t>Propter</w:t>
      </w:r>
      <w:proofErr w:type="spellEnd"/>
      <w:r>
        <w:t xml:space="preserve"> </w:t>
      </w:r>
      <w:proofErr w:type="spellStart"/>
      <w:r>
        <w:t>bona</w:t>
      </w:r>
      <w:proofErr w:type="spellEnd"/>
      <w:r>
        <w:t xml:space="preserve"> </w:t>
      </w:r>
      <w:proofErr w:type="spellStart"/>
      <w:r>
        <w:t>lucrando</w:t>
      </w:r>
      <w:proofErr w:type="spellEnd"/>
      <w:r>
        <w:t xml:space="preserve"> zum gewinn. </w:t>
      </w:r>
      <w:proofErr w:type="spellStart"/>
      <w:r>
        <w:t>ERdichtest</w:t>
      </w:r>
      <w:proofErr w:type="spellEnd"/>
      <w:r>
        <w:t xml:space="preserve"> </w:t>
      </w:r>
      <w:proofErr w:type="spellStart"/>
      <w:r>
        <w:t>newe</w:t>
      </w:r>
      <w:proofErr w:type="spellEnd"/>
      <w:r>
        <w:t xml:space="preserve"> formen der </w:t>
      </w:r>
      <w:proofErr w:type="spellStart"/>
      <w:r>
        <w:t>beklaidung</w:t>
      </w:r>
      <w:proofErr w:type="spellEnd"/>
      <w:r>
        <w:t xml:space="preserve">/ </w:t>
      </w:r>
      <w:proofErr w:type="spellStart"/>
      <w:r>
        <w:t>kumpt</w:t>
      </w:r>
      <w:proofErr w:type="spellEnd"/>
      <w:r>
        <w:t xml:space="preserve"> </w:t>
      </w:r>
      <w:proofErr w:type="spellStart"/>
      <w:r>
        <w:t>auß</w:t>
      </w:r>
      <w:proofErr w:type="spellEnd"/>
      <w:r>
        <w:t xml:space="preserve"> deiner leer auch </w:t>
      </w:r>
      <w:proofErr w:type="spellStart"/>
      <w:r>
        <w:t>zyerung</w:t>
      </w:r>
      <w:proofErr w:type="spellEnd"/>
      <w:r>
        <w:t xml:space="preserve"> der </w:t>
      </w:r>
      <w:proofErr w:type="spellStart"/>
      <w:r>
        <w:t>weingarten</w:t>
      </w:r>
      <w:proofErr w:type="spellEnd"/>
      <w:r>
        <w:t xml:space="preserve">/ </w:t>
      </w:r>
      <w:proofErr w:type="spellStart"/>
      <w:r>
        <w:t>ecker</w:t>
      </w:r>
      <w:proofErr w:type="spellEnd"/>
      <w:r>
        <w:t xml:space="preserve">/ </w:t>
      </w:r>
      <w:proofErr w:type="spellStart"/>
      <w:r>
        <w:t>wylen</w:t>
      </w:r>
      <w:proofErr w:type="spellEnd"/>
      <w:r>
        <w:t xml:space="preserve">/ </w:t>
      </w:r>
      <w:proofErr w:type="spellStart"/>
      <w:r>
        <w:t>krautgarten</w:t>
      </w:r>
      <w:proofErr w:type="spellEnd"/>
      <w:r>
        <w:t xml:space="preserve">/ </w:t>
      </w:r>
      <w:proofErr w:type="spellStart"/>
      <w:r>
        <w:t>wurtzlen</w:t>
      </w:r>
      <w:proofErr w:type="spellEnd"/>
      <w:r>
        <w:t xml:space="preserve"> </w:t>
      </w:r>
      <w:proofErr w:type="spellStart"/>
      <w:r>
        <w:t>äpffel</w:t>
      </w:r>
      <w:proofErr w:type="spellEnd"/>
      <w:r>
        <w:t xml:space="preserve"> </w:t>
      </w:r>
      <w:proofErr w:type="spellStart"/>
      <w:r>
        <w:t>byren</w:t>
      </w:r>
      <w:proofErr w:type="spellEnd"/>
      <w:r>
        <w:t xml:space="preserve">/ </w:t>
      </w:r>
      <w:proofErr w:type="spellStart"/>
      <w:r>
        <w:t>mist</w:t>
      </w:r>
      <w:proofErr w:type="spellEnd"/>
      <w:r>
        <w:t xml:space="preserve"> </w:t>
      </w:r>
      <w:proofErr w:type="spellStart"/>
      <w:r>
        <w:t>furen</w:t>
      </w:r>
      <w:proofErr w:type="spellEnd"/>
      <w:r>
        <w:t xml:space="preserve">/ </w:t>
      </w:r>
      <w:proofErr w:type="spellStart"/>
      <w:r>
        <w:t>tungen</w:t>
      </w:r>
      <w:proofErr w:type="spellEnd"/>
      <w:r>
        <w:t xml:space="preserve"> </w:t>
      </w:r>
      <w:proofErr w:type="spellStart"/>
      <w:r>
        <w:t>kom</w:t>
      </w:r>
      <w:proofErr w:type="spellEnd"/>
      <w:r>
        <w:t xml:space="preserve">/ wein </w:t>
      </w:r>
      <w:proofErr w:type="spellStart"/>
      <w:r>
        <w:t>zyns</w:t>
      </w:r>
      <w:proofErr w:type="spellEnd"/>
      <w:r>
        <w:t xml:space="preserve">/ einmessen karten </w:t>
      </w:r>
      <w:proofErr w:type="spellStart"/>
      <w:r>
        <w:t>apilen</w:t>
      </w:r>
      <w:proofErr w:type="spellEnd"/>
      <w:r>
        <w:t xml:space="preserve"> </w:t>
      </w:r>
      <w:proofErr w:type="spellStart"/>
      <w:r>
        <w:t>kurweylen</w:t>
      </w:r>
      <w:proofErr w:type="spellEnd"/>
      <w:r>
        <w:t xml:space="preserve"> </w:t>
      </w:r>
      <w:proofErr w:type="spellStart"/>
      <w:r>
        <w:t>anhaim</w:t>
      </w:r>
      <w:proofErr w:type="spellEnd"/>
      <w:r>
        <w:t xml:space="preserve">/ </w:t>
      </w:r>
      <w:proofErr w:type="spellStart"/>
      <w:r>
        <w:t>vnd</w:t>
      </w:r>
      <w:proofErr w:type="spellEnd"/>
      <w:r>
        <w:t xml:space="preserve"> alles das </w:t>
      </w:r>
      <w:proofErr w:type="spellStart"/>
      <w:r>
        <w:t>ainem</w:t>
      </w:r>
      <w:proofErr w:type="spellEnd"/>
      <w:r>
        <w:t xml:space="preserve"> </w:t>
      </w:r>
      <w:proofErr w:type="spellStart"/>
      <w:r>
        <w:t>haußhabenden</w:t>
      </w:r>
      <w:proofErr w:type="spellEnd"/>
      <w:r>
        <w:t xml:space="preserve"> </w:t>
      </w:r>
      <w:proofErr w:type="spellStart"/>
      <w:r>
        <w:t>pfarrer</w:t>
      </w:r>
      <w:proofErr w:type="spellEnd"/>
      <w:r>
        <w:t xml:space="preserve">/ </w:t>
      </w:r>
      <w:proofErr w:type="spellStart"/>
      <w:r>
        <w:t>dergern</w:t>
      </w:r>
      <w:proofErr w:type="spellEnd"/>
      <w:r>
        <w:t xml:space="preserve"> bey seinen </w:t>
      </w:r>
      <w:proofErr w:type="spellStart"/>
      <w:r>
        <w:t>vich</w:t>
      </w:r>
      <w:proofErr w:type="spellEnd"/>
      <w:r>
        <w:t xml:space="preserve">/ </w:t>
      </w:r>
      <w:proofErr w:type="spellStart"/>
      <w:r>
        <w:t>kasten</w:t>
      </w:r>
      <w:proofErr w:type="spellEnd"/>
      <w:r>
        <w:t xml:space="preserve"> </w:t>
      </w:r>
      <w:proofErr w:type="spellStart"/>
      <w:r>
        <w:t>hauß</w:t>
      </w:r>
      <w:proofErr w:type="spellEnd"/>
      <w:r>
        <w:t xml:space="preserve"> </w:t>
      </w:r>
      <w:proofErr w:type="spellStart"/>
      <w:r>
        <w:t>vn</w:t>
      </w:r>
      <w:proofErr w:type="spellEnd"/>
      <w:r>
        <w:t xml:space="preserve"> </w:t>
      </w:r>
      <w:proofErr w:type="spellStart"/>
      <w:r>
        <w:t>nd</w:t>
      </w:r>
      <w:proofErr w:type="spellEnd"/>
      <w:r>
        <w:t xml:space="preserve"> wein </w:t>
      </w:r>
      <w:proofErr w:type="spellStart"/>
      <w:r>
        <w:t>keller</w:t>
      </w:r>
      <w:proofErr w:type="spellEnd"/>
      <w:r>
        <w:t xml:space="preserve"> </w:t>
      </w:r>
      <w:proofErr w:type="spellStart"/>
      <w:r>
        <w:t>Bleybt</w:t>
      </w:r>
      <w:proofErr w:type="spellEnd"/>
      <w:r>
        <w:t xml:space="preserve"> zugehört </w:t>
      </w:r>
      <w:proofErr w:type="spellStart"/>
      <w:r>
        <w:t>vnd</w:t>
      </w:r>
      <w:proofErr w:type="spellEnd"/>
      <w:r>
        <w:t xml:space="preserve"> </w:t>
      </w:r>
      <w:proofErr w:type="spellStart"/>
      <w:r>
        <w:t>wolgepurt</w:t>
      </w:r>
      <w:proofErr w:type="spellEnd"/>
      <w:r>
        <w:t xml:space="preserve"> als sich das erscheint an allen deinen knechten/ die </w:t>
      </w:r>
      <w:proofErr w:type="spellStart"/>
      <w:r>
        <w:t>bißher</w:t>
      </w:r>
      <w:proofErr w:type="spellEnd"/>
      <w:r>
        <w:t xml:space="preserve"> (von dir </w:t>
      </w:r>
      <w:proofErr w:type="spellStart"/>
      <w:r>
        <w:t>gelernet</w:t>
      </w:r>
      <w:proofErr w:type="spellEnd"/>
      <w:r>
        <w:t xml:space="preserve">) </w:t>
      </w:r>
      <w:proofErr w:type="spellStart"/>
      <w:r>
        <w:t>vnd</w:t>
      </w:r>
      <w:proofErr w:type="spellEnd"/>
      <w:r>
        <w:t xml:space="preserve"> in deinen </w:t>
      </w:r>
      <w:proofErr w:type="spellStart"/>
      <w:r>
        <w:t>deinst</w:t>
      </w:r>
      <w:proofErr w:type="spellEnd"/>
      <w:r>
        <w:t xml:space="preserve"> gewesen/ werden </w:t>
      </w:r>
      <w:proofErr w:type="spellStart"/>
      <w:r>
        <w:t>hochuerstendig</w:t>
      </w:r>
      <w:proofErr w:type="spellEnd"/>
      <w:r>
        <w:t xml:space="preserve"> </w:t>
      </w:r>
      <w:proofErr w:type="spellStart"/>
      <w:r>
        <w:t>Stifft</w:t>
      </w:r>
      <w:proofErr w:type="spellEnd"/>
      <w:r>
        <w:t xml:space="preserve">/ </w:t>
      </w:r>
      <w:proofErr w:type="spellStart"/>
      <w:r>
        <w:t>empter</w:t>
      </w:r>
      <w:proofErr w:type="spellEnd"/>
      <w:r>
        <w:t xml:space="preserve"> zubekommen/ </w:t>
      </w:r>
      <w:proofErr w:type="spellStart"/>
      <w:r>
        <w:t>vnd</w:t>
      </w:r>
      <w:proofErr w:type="spellEnd"/>
      <w:r>
        <w:t xml:space="preserve"> die allerbesten </w:t>
      </w:r>
      <w:proofErr w:type="spellStart"/>
      <w:r>
        <w:t>herbrit</w:t>
      </w:r>
      <w:proofErr w:type="spellEnd"/>
      <w:r>
        <w:t xml:space="preserve"> in deiner </w:t>
      </w:r>
      <w:proofErr w:type="spellStart"/>
      <w:r>
        <w:t>verwaltung</w:t>
      </w:r>
      <w:proofErr w:type="spellEnd"/>
      <w:r>
        <w:t xml:space="preserve"> </w:t>
      </w:r>
      <w:proofErr w:type="spellStart"/>
      <w:r>
        <w:t>frembd</w:t>
      </w:r>
      <w:proofErr w:type="spellEnd"/>
      <w:r>
        <w:t xml:space="preserve"> </w:t>
      </w:r>
      <w:proofErr w:type="spellStart"/>
      <w:r>
        <w:t>gest</w:t>
      </w:r>
      <w:proofErr w:type="spellEnd"/>
      <w:r>
        <w:t xml:space="preserve"> ein gelassen/ das alles hast du </w:t>
      </w:r>
      <w:proofErr w:type="spellStart"/>
      <w:r>
        <w:t>sy</w:t>
      </w:r>
      <w:proofErr w:type="spellEnd"/>
      <w:r>
        <w:t xml:space="preserve"> gar </w:t>
      </w:r>
      <w:proofErr w:type="spellStart"/>
      <w:r>
        <w:t>fleyssig</w:t>
      </w:r>
      <w:proofErr w:type="spellEnd"/>
      <w:r>
        <w:t xml:space="preserve"> </w:t>
      </w:r>
      <w:proofErr w:type="spellStart"/>
      <w:r>
        <w:t>gelernet</w:t>
      </w:r>
      <w:proofErr w:type="spellEnd"/>
      <w:r>
        <w:t xml:space="preserve">. Sol </w:t>
      </w:r>
      <w:proofErr w:type="spellStart"/>
      <w:r>
        <w:t>dan</w:t>
      </w:r>
      <w:proofErr w:type="spellEnd"/>
      <w:r>
        <w:t xml:space="preserve"> </w:t>
      </w:r>
      <w:proofErr w:type="spellStart"/>
      <w:r>
        <w:t>ain</w:t>
      </w:r>
      <w:proofErr w:type="spellEnd"/>
      <w:r>
        <w:t xml:space="preserve"> </w:t>
      </w:r>
      <w:proofErr w:type="spellStart"/>
      <w:r>
        <w:t>Prelat</w:t>
      </w:r>
      <w:proofErr w:type="spellEnd"/>
      <w:r>
        <w:t xml:space="preserve"> </w:t>
      </w:r>
      <w:proofErr w:type="spellStart"/>
      <w:r>
        <w:t>vnd</w:t>
      </w:r>
      <w:proofErr w:type="spellEnd"/>
      <w:r>
        <w:t xml:space="preserve"> </w:t>
      </w:r>
      <w:proofErr w:type="spellStart"/>
      <w:r>
        <w:t>pfarrer</w:t>
      </w:r>
      <w:proofErr w:type="spellEnd"/>
      <w:r>
        <w:t xml:space="preserve"> sein </w:t>
      </w:r>
      <w:proofErr w:type="spellStart"/>
      <w:r>
        <w:t>ain</w:t>
      </w:r>
      <w:proofErr w:type="spellEnd"/>
      <w:r>
        <w:t xml:space="preserve"> Prediger. Du hast lang </w:t>
      </w:r>
      <w:proofErr w:type="spellStart"/>
      <w:r>
        <w:t>zeyt</w:t>
      </w:r>
      <w:proofErr w:type="spellEnd"/>
      <w:r>
        <w:t xml:space="preserve"> </w:t>
      </w:r>
      <w:proofErr w:type="spellStart"/>
      <w:r>
        <w:t>ain</w:t>
      </w:r>
      <w:proofErr w:type="spellEnd"/>
      <w:r>
        <w:t xml:space="preserve"> </w:t>
      </w:r>
      <w:proofErr w:type="spellStart"/>
      <w:r>
        <w:t>regierlichen</w:t>
      </w:r>
      <w:proofErr w:type="spellEnd"/>
      <w:r>
        <w:t xml:space="preserve"> guten Tittel gehalten als allen deinen </w:t>
      </w:r>
      <w:proofErr w:type="spellStart"/>
      <w:r>
        <w:t>vnderthanen</w:t>
      </w:r>
      <w:proofErr w:type="spellEnd"/>
      <w:r>
        <w:t xml:space="preserve"> </w:t>
      </w:r>
      <w:proofErr w:type="spellStart"/>
      <w:r>
        <w:t>bekantisten</w:t>
      </w:r>
      <w:proofErr w:type="spellEnd"/>
      <w:r>
        <w:t xml:space="preserve"> dienern/ </w:t>
      </w:r>
      <w:proofErr w:type="spellStart"/>
      <w:r>
        <w:t>megten</w:t>
      </w:r>
      <w:proofErr w:type="spellEnd"/>
      <w:r>
        <w:t xml:space="preserve">/ </w:t>
      </w:r>
      <w:proofErr w:type="spellStart"/>
      <w:r>
        <w:t>vnd</w:t>
      </w:r>
      <w:proofErr w:type="spellEnd"/>
      <w:r>
        <w:t xml:space="preserve"> knechten des zu </w:t>
      </w:r>
      <w:proofErr w:type="spellStart"/>
      <w:r>
        <w:t>vil</w:t>
      </w:r>
      <w:proofErr w:type="spellEnd"/>
      <w:r>
        <w:t xml:space="preserve"> </w:t>
      </w:r>
      <w:proofErr w:type="spellStart"/>
      <w:r>
        <w:t>beschehen</w:t>
      </w:r>
      <w:proofErr w:type="spellEnd"/>
      <w:r>
        <w:t xml:space="preserve">/ beklagen am morgens </w:t>
      </w:r>
      <w:proofErr w:type="spellStart"/>
      <w:r>
        <w:t>früe</w:t>
      </w:r>
      <w:proofErr w:type="spellEnd"/>
      <w:r>
        <w:t xml:space="preserve"> im tag </w:t>
      </w:r>
      <w:proofErr w:type="spellStart"/>
      <w:r>
        <w:t>offt</w:t>
      </w:r>
      <w:proofErr w:type="spellEnd"/>
      <w:r>
        <w:t xml:space="preserve">/ des nachts bey dem </w:t>
      </w:r>
      <w:proofErr w:type="spellStart"/>
      <w:r>
        <w:t>liecht</w:t>
      </w:r>
      <w:proofErr w:type="spellEnd"/>
      <w:r>
        <w:t xml:space="preserve"> du </w:t>
      </w:r>
      <w:proofErr w:type="spellStart"/>
      <w:r>
        <w:t>vnd</w:t>
      </w:r>
      <w:proofErr w:type="spellEnd"/>
      <w:r>
        <w:t xml:space="preserve"> </w:t>
      </w:r>
      <w:proofErr w:type="spellStart"/>
      <w:r>
        <w:t>besonder</w:t>
      </w:r>
      <w:proofErr w:type="spellEnd"/>
      <w:r>
        <w:t xml:space="preserve"> </w:t>
      </w:r>
      <w:proofErr w:type="spellStart"/>
      <w:r>
        <w:t>nemest</w:t>
      </w:r>
      <w:proofErr w:type="spellEnd"/>
      <w:r>
        <w:t xml:space="preserve"> alle dien leer </w:t>
      </w:r>
      <w:proofErr w:type="spellStart"/>
      <w:r>
        <w:t>auß</w:t>
      </w:r>
      <w:proofErr w:type="spellEnd"/>
      <w:r>
        <w:t xml:space="preserve"> dem Capitel </w:t>
      </w:r>
      <w:proofErr w:type="spellStart"/>
      <w:r>
        <w:t>Solite</w:t>
      </w:r>
      <w:proofErr w:type="spellEnd"/>
      <w:r>
        <w:t xml:space="preserve"> de </w:t>
      </w:r>
      <w:proofErr w:type="spellStart"/>
      <w:r>
        <w:t>maioritate</w:t>
      </w:r>
      <w:proofErr w:type="spellEnd"/>
      <w:r>
        <w:t xml:space="preserve">/ das ist für dich ( nach </w:t>
      </w:r>
      <w:proofErr w:type="spellStart"/>
      <w:r>
        <w:t>deinner</w:t>
      </w:r>
      <w:proofErr w:type="spellEnd"/>
      <w:r>
        <w:t xml:space="preserve"> </w:t>
      </w:r>
      <w:proofErr w:type="spellStart"/>
      <w:r>
        <w:t>außlegung</w:t>
      </w:r>
      <w:proofErr w:type="spellEnd"/>
      <w:r>
        <w:t xml:space="preserve">) die </w:t>
      </w:r>
      <w:proofErr w:type="spellStart"/>
      <w:r>
        <w:t>menschen</w:t>
      </w:r>
      <w:proofErr w:type="spellEnd"/>
      <w:r>
        <w:t xml:space="preserve"> </w:t>
      </w:r>
      <w:proofErr w:type="spellStart"/>
      <w:r>
        <w:t>vnder</w:t>
      </w:r>
      <w:proofErr w:type="spellEnd"/>
      <w:r>
        <w:t xml:space="preserve"> dich zubringen. Predigst auch </w:t>
      </w:r>
      <w:proofErr w:type="spellStart"/>
      <w:r>
        <w:t>auff</w:t>
      </w:r>
      <w:proofErr w:type="spellEnd"/>
      <w:r>
        <w:t xml:space="preserve"> dem Chorgericht/ </w:t>
      </w:r>
      <w:proofErr w:type="spellStart"/>
      <w:r>
        <w:t>jm</w:t>
      </w:r>
      <w:proofErr w:type="spellEnd"/>
      <w:r>
        <w:t xml:space="preserve"> </w:t>
      </w:r>
      <w:proofErr w:type="spellStart"/>
      <w:r>
        <w:t>zynß</w:t>
      </w:r>
      <w:proofErr w:type="spellEnd"/>
      <w:r>
        <w:t xml:space="preserve"> </w:t>
      </w:r>
      <w:proofErr w:type="spellStart"/>
      <w:r>
        <w:t>hauß</w:t>
      </w:r>
      <w:proofErr w:type="spellEnd"/>
      <w:r>
        <w:t xml:space="preserve">/ am </w:t>
      </w:r>
      <w:proofErr w:type="spellStart"/>
      <w:r>
        <w:t>Stifft</w:t>
      </w:r>
      <w:proofErr w:type="spellEnd"/>
      <w:r>
        <w:t xml:space="preserve"> tag/ darnach </w:t>
      </w:r>
      <w:proofErr w:type="spellStart"/>
      <w:r>
        <w:t>anhaim</w:t>
      </w:r>
      <w:proofErr w:type="spellEnd"/>
      <w:r>
        <w:t xml:space="preserve"> </w:t>
      </w:r>
      <w:proofErr w:type="spellStart"/>
      <w:r>
        <w:t>inn</w:t>
      </w:r>
      <w:proofErr w:type="spellEnd"/>
      <w:r>
        <w:t xml:space="preserve"> deiner </w:t>
      </w:r>
      <w:proofErr w:type="spellStart"/>
      <w:r>
        <w:t>Prouintz</w:t>
      </w:r>
      <w:proofErr w:type="spellEnd"/>
      <w:r>
        <w:t xml:space="preserve"> deinen </w:t>
      </w:r>
      <w:proofErr w:type="spellStart"/>
      <w:r>
        <w:t>vnderworffen</w:t>
      </w:r>
      <w:proofErr w:type="spellEnd"/>
      <w:r>
        <w:t xml:space="preserve"> </w:t>
      </w:r>
      <w:proofErr w:type="spellStart"/>
      <w:r>
        <w:t>vnd</w:t>
      </w:r>
      <w:proofErr w:type="spellEnd"/>
      <w:r>
        <w:t xml:space="preserve"> </w:t>
      </w:r>
      <w:proofErr w:type="spellStart"/>
      <w:r>
        <w:t>diern</w:t>
      </w:r>
      <w:proofErr w:type="spellEnd"/>
      <w:r>
        <w:t xml:space="preserve"> her </w:t>
      </w:r>
      <w:proofErr w:type="spellStart"/>
      <w:r>
        <w:t>vorbey</w:t>
      </w:r>
      <w:proofErr w:type="spellEnd"/>
      <w:r>
        <w:t xml:space="preserve"> der </w:t>
      </w:r>
      <w:proofErr w:type="spellStart"/>
      <w:r>
        <w:t>thür</w:t>
      </w:r>
      <w:proofErr w:type="spellEnd"/>
      <w:r>
        <w:t xml:space="preserve"> </w:t>
      </w:r>
      <w:proofErr w:type="spellStart"/>
      <w:r>
        <w:t>jm</w:t>
      </w:r>
      <w:proofErr w:type="spellEnd"/>
      <w:r>
        <w:t xml:space="preserve"> hoff oben </w:t>
      </w:r>
      <w:proofErr w:type="spellStart"/>
      <w:r>
        <w:t>auff</w:t>
      </w:r>
      <w:proofErr w:type="spellEnd"/>
      <w:r>
        <w:t xml:space="preserve"> dem Sal/ vom </w:t>
      </w:r>
      <w:proofErr w:type="spellStart"/>
      <w:r>
        <w:t>venster</w:t>
      </w:r>
      <w:proofErr w:type="spellEnd"/>
      <w:r>
        <w:t xml:space="preserve"> herab predigst/ in grossen </w:t>
      </w:r>
      <w:proofErr w:type="spellStart"/>
      <w:r>
        <w:t>geschrey</w:t>
      </w:r>
      <w:proofErr w:type="spellEnd"/>
      <w:r>
        <w:t xml:space="preserve">/ sprechende mit lauter </w:t>
      </w:r>
      <w:proofErr w:type="spellStart"/>
      <w:r>
        <w:t>stim</w:t>
      </w:r>
      <w:proofErr w:type="spellEnd"/>
      <w:r>
        <w:t xml:space="preserve">/ </w:t>
      </w:r>
      <w:proofErr w:type="spellStart"/>
      <w:r>
        <w:t>dz</w:t>
      </w:r>
      <w:proofErr w:type="spellEnd"/>
      <w:r>
        <w:t xml:space="preserve"> sich ein </w:t>
      </w:r>
      <w:proofErr w:type="spellStart"/>
      <w:r>
        <w:t>yeder</w:t>
      </w:r>
      <w:proofErr w:type="spellEnd"/>
      <w:r>
        <w:t xml:space="preserve"> </w:t>
      </w:r>
      <w:proofErr w:type="spellStart"/>
      <w:r>
        <w:t>bewar</w:t>
      </w:r>
      <w:proofErr w:type="spellEnd"/>
      <w:r>
        <w:t xml:space="preserve"> vor des Luthers leer dann er sey </w:t>
      </w:r>
      <w:proofErr w:type="spellStart"/>
      <w:r>
        <w:t>nit</w:t>
      </w:r>
      <w:proofErr w:type="spellEnd"/>
      <w:r>
        <w:t xml:space="preserve"> </w:t>
      </w:r>
      <w:proofErr w:type="spellStart"/>
      <w:r>
        <w:t>wirdig</w:t>
      </w:r>
      <w:proofErr w:type="spellEnd"/>
      <w:r>
        <w:t xml:space="preserve">/ das der Bapst oder die </w:t>
      </w:r>
      <w:proofErr w:type="spellStart"/>
      <w:r>
        <w:t>hohenn</w:t>
      </w:r>
      <w:proofErr w:type="spellEnd"/>
      <w:r>
        <w:t xml:space="preserve"> </w:t>
      </w:r>
      <w:proofErr w:type="spellStart"/>
      <w:r>
        <w:t>priester</w:t>
      </w:r>
      <w:proofErr w:type="spellEnd"/>
      <w:r>
        <w:t xml:space="preserve"> </w:t>
      </w:r>
      <w:proofErr w:type="spellStart"/>
      <w:r>
        <w:t>vnd</w:t>
      </w:r>
      <w:proofErr w:type="spellEnd"/>
      <w:r>
        <w:t xml:space="preserve"> </w:t>
      </w:r>
      <w:proofErr w:type="spellStart"/>
      <w:r>
        <w:t>pfarrer</w:t>
      </w:r>
      <w:proofErr w:type="spellEnd"/>
      <w:r>
        <w:t xml:space="preserve"> mit </w:t>
      </w:r>
      <w:proofErr w:type="spellStart"/>
      <w:r>
        <w:t>jm</w:t>
      </w:r>
      <w:proofErr w:type="spellEnd"/>
      <w:r>
        <w:t xml:space="preserve"> sollen </w:t>
      </w:r>
      <w:proofErr w:type="spellStart"/>
      <w:r>
        <w:t>disputiren</w:t>
      </w:r>
      <w:proofErr w:type="spellEnd"/>
      <w:r>
        <w:t xml:space="preserve">. du hast war lieber </w:t>
      </w:r>
      <w:proofErr w:type="spellStart"/>
      <w:r>
        <w:t>prediger</w:t>
      </w:r>
      <w:proofErr w:type="spellEnd"/>
      <w:r>
        <w:t xml:space="preserve"> also </w:t>
      </w:r>
      <w:proofErr w:type="spellStart"/>
      <w:r>
        <w:t>geschach</w:t>
      </w:r>
      <w:proofErr w:type="spellEnd"/>
      <w:r>
        <w:t xml:space="preserve"> auch Christo/ da sie sprachen/ Er </w:t>
      </w:r>
      <w:proofErr w:type="spellStart"/>
      <w:r>
        <w:t>würfft</w:t>
      </w:r>
      <w:proofErr w:type="spellEnd"/>
      <w:r>
        <w:t xml:space="preserve"> </w:t>
      </w:r>
      <w:proofErr w:type="spellStart"/>
      <w:r>
        <w:t>auß</w:t>
      </w:r>
      <w:proofErr w:type="spellEnd"/>
      <w:r>
        <w:t xml:space="preserve"> die </w:t>
      </w:r>
      <w:proofErr w:type="spellStart"/>
      <w:r>
        <w:t>teuffel</w:t>
      </w:r>
      <w:proofErr w:type="spellEnd"/>
      <w:r>
        <w:t xml:space="preserve"> in der </w:t>
      </w:r>
      <w:proofErr w:type="spellStart"/>
      <w:r>
        <w:t>gewalt</w:t>
      </w:r>
      <w:proofErr w:type="spellEnd"/>
      <w:r>
        <w:t xml:space="preserve"> </w:t>
      </w:r>
      <w:proofErr w:type="spellStart"/>
      <w:r>
        <w:t>Beltzebub</w:t>
      </w:r>
      <w:proofErr w:type="spellEnd"/>
      <w:r>
        <w:t xml:space="preserve">. Dich </w:t>
      </w:r>
      <w:proofErr w:type="spellStart"/>
      <w:r>
        <w:t>bekummert</w:t>
      </w:r>
      <w:proofErr w:type="spellEnd"/>
      <w:r>
        <w:t xml:space="preserve"> auch gar hart </w:t>
      </w:r>
      <w:proofErr w:type="spellStart"/>
      <w:r>
        <w:t>vnd</w:t>
      </w:r>
      <w:proofErr w:type="spellEnd"/>
      <w:r>
        <w:t xml:space="preserve"> </w:t>
      </w:r>
      <w:proofErr w:type="spellStart"/>
      <w:r>
        <w:t>gantz</w:t>
      </w:r>
      <w:proofErr w:type="spellEnd"/>
      <w:r>
        <w:t xml:space="preserve"> </w:t>
      </w:r>
      <w:proofErr w:type="spellStart"/>
      <w:r>
        <w:t>fleyssig</w:t>
      </w:r>
      <w:proofErr w:type="spellEnd"/>
      <w:r>
        <w:t xml:space="preserve"> </w:t>
      </w:r>
      <w:proofErr w:type="spellStart"/>
      <w:r>
        <w:t>anzaigest</w:t>
      </w:r>
      <w:proofErr w:type="spellEnd"/>
      <w:r>
        <w:t xml:space="preserve"> was </w:t>
      </w:r>
      <w:proofErr w:type="spellStart"/>
      <w:r>
        <w:t>nöttiger</w:t>
      </w:r>
      <w:proofErr w:type="spellEnd"/>
      <w:r>
        <w:t xml:space="preserve"> </w:t>
      </w:r>
      <w:proofErr w:type="spellStart"/>
      <w:r>
        <w:t>geschefft</w:t>
      </w:r>
      <w:proofErr w:type="spellEnd"/>
      <w:r>
        <w:t xml:space="preserve"> dir </w:t>
      </w:r>
      <w:proofErr w:type="spellStart"/>
      <w:r>
        <w:t>künfftig</w:t>
      </w:r>
      <w:proofErr w:type="spellEnd"/>
      <w:r>
        <w:t xml:space="preserve"> sein </w:t>
      </w:r>
      <w:proofErr w:type="spellStart"/>
      <w:r>
        <w:t>brieff</w:t>
      </w:r>
      <w:proofErr w:type="spellEnd"/>
      <w:r>
        <w:t xml:space="preserve"> kommen von Rom </w:t>
      </w:r>
      <w:proofErr w:type="spellStart"/>
      <w:r>
        <w:t>newe</w:t>
      </w:r>
      <w:proofErr w:type="spellEnd"/>
      <w:r>
        <w:t xml:space="preserve"> </w:t>
      </w:r>
      <w:proofErr w:type="spellStart"/>
      <w:r>
        <w:t>Citation</w:t>
      </w:r>
      <w:proofErr w:type="spellEnd"/>
      <w:r>
        <w:t xml:space="preserve"> verkündigest/ welche </w:t>
      </w:r>
      <w:proofErr w:type="spellStart"/>
      <w:r>
        <w:t>pawren</w:t>
      </w:r>
      <w:proofErr w:type="spellEnd"/>
      <w:r>
        <w:t xml:space="preserve"> nach </w:t>
      </w:r>
      <w:proofErr w:type="spellStart"/>
      <w:r>
        <w:t>nit</w:t>
      </w:r>
      <w:proofErr w:type="spellEnd"/>
      <w:r>
        <w:t xml:space="preserve"> </w:t>
      </w:r>
      <w:proofErr w:type="spellStart"/>
      <w:r>
        <w:t>betzalt</w:t>
      </w:r>
      <w:proofErr w:type="spellEnd"/>
      <w:r>
        <w:t xml:space="preserve"> haben </w:t>
      </w:r>
      <w:proofErr w:type="spellStart"/>
      <w:r>
        <w:t>vnd</w:t>
      </w:r>
      <w:proofErr w:type="spellEnd"/>
      <w:r>
        <w:t xml:space="preserve"> was die </w:t>
      </w:r>
      <w:proofErr w:type="spellStart"/>
      <w:r>
        <w:t>pferd</w:t>
      </w:r>
      <w:proofErr w:type="spellEnd"/>
      <w:r>
        <w:t xml:space="preserve">/ schaff/ </w:t>
      </w:r>
      <w:proofErr w:type="spellStart"/>
      <w:r>
        <w:t>sew</w:t>
      </w:r>
      <w:proofErr w:type="spellEnd"/>
      <w:r>
        <w:t xml:space="preserve">/ </w:t>
      </w:r>
      <w:proofErr w:type="spellStart"/>
      <w:r>
        <w:t>geyß</w:t>
      </w:r>
      <w:proofErr w:type="spellEnd"/>
      <w:r>
        <w:t xml:space="preserve">/ </w:t>
      </w:r>
      <w:proofErr w:type="spellStart"/>
      <w:r>
        <w:t>kelber</w:t>
      </w:r>
      <w:proofErr w:type="spellEnd"/>
      <w:r>
        <w:t xml:space="preserve">/ </w:t>
      </w:r>
      <w:proofErr w:type="spellStart"/>
      <w:r>
        <w:t>küe</w:t>
      </w:r>
      <w:proofErr w:type="spellEnd"/>
      <w:r>
        <w:t xml:space="preserve">/ </w:t>
      </w:r>
      <w:proofErr w:type="spellStart"/>
      <w:r>
        <w:t>rinder</w:t>
      </w:r>
      <w:proofErr w:type="spellEnd"/>
      <w:r>
        <w:t xml:space="preserve"> </w:t>
      </w:r>
      <w:proofErr w:type="spellStart"/>
      <w:r>
        <w:t>vnd</w:t>
      </w:r>
      <w:proofErr w:type="spellEnd"/>
      <w:r>
        <w:t xml:space="preserve"> </w:t>
      </w:r>
      <w:proofErr w:type="spellStart"/>
      <w:r>
        <w:t>ochssen</w:t>
      </w:r>
      <w:proofErr w:type="spellEnd"/>
      <w:r>
        <w:t xml:space="preserve">/ alles der gleichen zu </w:t>
      </w:r>
      <w:proofErr w:type="spellStart"/>
      <w:r>
        <w:t>hauß</w:t>
      </w:r>
      <w:proofErr w:type="spellEnd"/>
      <w:r>
        <w:t xml:space="preserve"> </w:t>
      </w:r>
      <w:proofErr w:type="spellStart"/>
      <w:r>
        <w:t>haltung</w:t>
      </w:r>
      <w:proofErr w:type="spellEnd"/>
      <w:r>
        <w:t xml:space="preserve"> </w:t>
      </w:r>
      <w:proofErr w:type="spellStart"/>
      <w:r>
        <w:t>noturfftigklichen</w:t>
      </w:r>
      <w:proofErr w:type="spellEnd"/>
      <w:r>
        <w:t xml:space="preserve"> des selben tags </w:t>
      </w:r>
      <w:proofErr w:type="spellStart"/>
      <w:r>
        <w:t>bedürffen</w:t>
      </w:r>
      <w:proofErr w:type="spellEnd"/>
      <w:r>
        <w:t xml:space="preserve"> </w:t>
      </w:r>
      <w:proofErr w:type="spellStart"/>
      <w:r>
        <w:t>vnd</w:t>
      </w:r>
      <w:proofErr w:type="spellEnd"/>
      <w:r>
        <w:t xml:space="preserve"> in den selben deinen predigen du auch </w:t>
      </w:r>
      <w:proofErr w:type="spellStart"/>
      <w:r>
        <w:t>sorgfeltigklichen</w:t>
      </w:r>
      <w:proofErr w:type="spellEnd"/>
      <w:r>
        <w:t xml:space="preserve"> verkündigest die </w:t>
      </w:r>
      <w:proofErr w:type="spellStart"/>
      <w:r>
        <w:t>geschicklichait</w:t>
      </w:r>
      <w:proofErr w:type="spellEnd"/>
      <w:r>
        <w:t xml:space="preserve"> der </w:t>
      </w:r>
      <w:proofErr w:type="spellStart"/>
      <w:r>
        <w:t>firmament</w:t>
      </w:r>
      <w:proofErr w:type="spellEnd"/>
      <w:r>
        <w:t xml:space="preserve"> </w:t>
      </w:r>
      <w:proofErr w:type="spellStart"/>
      <w:r>
        <w:t>aspect</w:t>
      </w:r>
      <w:proofErr w:type="spellEnd"/>
      <w:r>
        <w:t xml:space="preserve">/ nasser </w:t>
      </w:r>
      <w:proofErr w:type="spellStart"/>
      <w:r>
        <w:t>vnd</w:t>
      </w:r>
      <w:proofErr w:type="spellEnd"/>
      <w:r>
        <w:t xml:space="preserve"> </w:t>
      </w:r>
      <w:proofErr w:type="spellStart"/>
      <w:r>
        <w:t>trucknen</w:t>
      </w:r>
      <w:proofErr w:type="spellEnd"/>
      <w:r>
        <w:t xml:space="preserve"> </w:t>
      </w:r>
      <w:proofErr w:type="spellStart"/>
      <w:r>
        <w:t>zaychen</w:t>
      </w:r>
      <w:proofErr w:type="spellEnd"/>
      <w:r>
        <w:t xml:space="preserve">/ der sonnen schein/ </w:t>
      </w:r>
      <w:proofErr w:type="spellStart"/>
      <w:r>
        <w:t>vnd</w:t>
      </w:r>
      <w:proofErr w:type="spellEnd"/>
      <w:r>
        <w:t xml:space="preserve"> regen/ auch </w:t>
      </w:r>
      <w:proofErr w:type="spellStart"/>
      <w:r>
        <w:t>wan</w:t>
      </w:r>
      <w:proofErr w:type="spellEnd"/>
      <w:r>
        <w:t xml:space="preserve"> gut lassen/ </w:t>
      </w:r>
      <w:proofErr w:type="spellStart"/>
      <w:r>
        <w:t>schrepffen</w:t>
      </w:r>
      <w:proofErr w:type="spellEnd"/>
      <w:r>
        <w:t xml:space="preserve"> </w:t>
      </w:r>
      <w:proofErr w:type="spellStart"/>
      <w:r>
        <w:t>vnd</w:t>
      </w:r>
      <w:proofErr w:type="spellEnd"/>
      <w:r>
        <w:t xml:space="preserve"> baden ist nach </w:t>
      </w:r>
      <w:proofErr w:type="spellStart"/>
      <w:r>
        <w:t>außweysung</w:t>
      </w:r>
      <w:proofErr w:type="spellEnd"/>
      <w:r>
        <w:t xml:space="preserve"> des </w:t>
      </w:r>
      <w:proofErr w:type="spellStart"/>
      <w:r>
        <w:t>newen</w:t>
      </w:r>
      <w:proofErr w:type="spellEnd"/>
      <w:r>
        <w:t xml:space="preserve"> </w:t>
      </w:r>
      <w:proofErr w:type="spellStart"/>
      <w:r>
        <w:t>Kalennders</w:t>
      </w:r>
      <w:proofErr w:type="spellEnd"/>
      <w:r>
        <w:t xml:space="preserve">/ das alles </w:t>
      </w:r>
      <w:proofErr w:type="spellStart"/>
      <w:r>
        <w:t>wirt</w:t>
      </w:r>
      <w:proofErr w:type="spellEnd"/>
      <w:r>
        <w:t xml:space="preserve"> durch dich auch mit guter </w:t>
      </w:r>
      <w:proofErr w:type="spellStart"/>
      <w:r>
        <w:t>versehung</w:t>
      </w:r>
      <w:proofErr w:type="spellEnd"/>
      <w:r>
        <w:t xml:space="preserve"> gepredigt/ mit hohem </w:t>
      </w:r>
      <w:proofErr w:type="spellStart"/>
      <w:r>
        <w:t>fleyß</w:t>
      </w:r>
      <w:proofErr w:type="spellEnd"/>
      <w:r>
        <w:t xml:space="preserve"> das zu </w:t>
      </w:r>
      <w:proofErr w:type="spellStart"/>
      <w:r>
        <w:t>mer</w:t>
      </w:r>
      <w:proofErr w:type="spellEnd"/>
      <w:r>
        <w:t xml:space="preserve"> malen/ du dich darob in solchem </w:t>
      </w:r>
      <w:proofErr w:type="spellStart"/>
      <w:r>
        <w:t>zorn</w:t>
      </w:r>
      <w:proofErr w:type="spellEnd"/>
      <w:r>
        <w:t xml:space="preserve"> dir als </w:t>
      </w:r>
      <w:proofErr w:type="spellStart"/>
      <w:r>
        <w:t>dan</w:t>
      </w:r>
      <w:proofErr w:type="spellEnd"/>
      <w:r>
        <w:t xml:space="preserve"> so </w:t>
      </w:r>
      <w:proofErr w:type="spellStart"/>
      <w:r>
        <w:t>wee</w:t>
      </w:r>
      <w:proofErr w:type="spellEnd"/>
      <w:r>
        <w:t xml:space="preserve"> </w:t>
      </w:r>
      <w:proofErr w:type="spellStart"/>
      <w:r>
        <w:t>vnd</w:t>
      </w:r>
      <w:proofErr w:type="spellEnd"/>
      <w:r>
        <w:t xml:space="preserve"> </w:t>
      </w:r>
      <w:proofErr w:type="spellStart"/>
      <w:r>
        <w:t>kummerlich</w:t>
      </w:r>
      <w:proofErr w:type="spellEnd"/>
      <w:r>
        <w:t xml:space="preserve"> </w:t>
      </w:r>
      <w:proofErr w:type="spellStart"/>
      <w:r>
        <w:t>geschicht</w:t>
      </w:r>
      <w:proofErr w:type="spellEnd"/>
      <w:r>
        <w:t xml:space="preserve">/ Das du dich selbst erkennest </w:t>
      </w:r>
      <w:proofErr w:type="spellStart"/>
      <w:r>
        <w:t>zusein</w:t>
      </w:r>
      <w:proofErr w:type="spellEnd"/>
      <w:r>
        <w:t xml:space="preserve">/ </w:t>
      </w:r>
      <w:proofErr w:type="spellStart"/>
      <w:r>
        <w:t>Vonn</w:t>
      </w:r>
      <w:proofErr w:type="spellEnd"/>
      <w:r>
        <w:t xml:space="preserve"> deinen </w:t>
      </w:r>
      <w:proofErr w:type="spellStart"/>
      <w:r>
        <w:t>aygenn</w:t>
      </w:r>
      <w:proofErr w:type="spellEnd"/>
      <w:r>
        <w:t xml:space="preserve"> </w:t>
      </w:r>
      <w:proofErr w:type="spellStart"/>
      <w:r>
        <w:t>leuten</w:t>
      </w:r>
      <w:proofErr w:type="spellEnd"/>
      <w:r>
        <w:t xml:space="preserve">/ </w:t>
      </w:r>
      <w:proofErr w:type="spellStart"/>
      <w:r>
        <w:t>pawren</w:t>
      </w:r>
      <w:proofErr w:type="spellEnd"/>
      <w:r>
        <w:t xml:space="preserve"> knechten/ </w:t>
      </w:r>
      <w:proofErr w:type="spellStart"/>
      <w:r>
        <w:t>vnd</w:t>
      </w:r>
      <w:proofErr w:type="spellEnd"/>
      <w:r>
        <w:t xml:space="preserve"> </w:t>
      </w:r>
      <w:proofErr w:type="spellStart"/>
      <w:r>
        <w:t>megten</w:t>
      </w:r>
      <w:proofErr w:type="spellEnd"/>
      <w:r>
        <w:t xml:space="preserve">/ </w:t>
      </w:r>
      <w:proofErr w:type="spellStart"/>
      <w:r>
        <w:t>ain</w:t>
      </w:r>
      <w:proofErr w:type="spellEnd"/>
      <w:r>
        <w:t xml:space="preserve"> </w:t>
      </w:r>
      <w:proofErr w:type="spellStart"/>
      <w:r>
        <w:t>marterer</w:t>
      </w:r>
      <w:proofErr w:type="spellEnd"/>
      <w:r>
        <w:t xml:space="preserve"> in solcher </w:t>
      </w:r>
      <w:proofErr w:type="spellStart"/>
      <w:r>
        <w:t>marter</w:t>
      </w:r>
      <w:proofErr w:type="spellEnd"/>
      <w:r>
        <w:t xml:space="preserve"> sitzend </w:t>
      </w:r>
      <w:proofErr w:type="spellStart"/>
      <w:r>
        <w:t>auff</w:t>
      </w:r>
      <w:proofErr w:type="spellEnd"/>
      <w:r>
        <w:t xml:space="preserve"> </w:t>
      </w:r>
      <w:proofErr w:type="spellStart"/>
      <w:r>
        <w:t>ainem</w:t>
      </w:r>
      <w:proofErr w:type="spellEnd"/>
      <w:r>
        <w:t xml:space="preserve"> </w:t>
      </w:r>
      <w:proofErr w:type="spellStart"/>
      <w:r>
        <w:t>beklaiten</w:t>
      </w:r>
      <w:proofErr w:type="spellEnd"/>
      <w:r>
        <w:t xml:space="preserve"> </w:t>
      </w:r>
      <w:proofErr w:type="spellStart"/>
      <w:r>
        <w:t>thier</w:t>
      </w:r>
      <w:proofErr w:type="spellEnd"/>
      <w:r>
        <w:t xml:space="preserve"> </w:t>
      </w:r>
      <w:proofErr w:type="spellStart"/>
      <w:r>
        <w:t>kumpstu</w:t>
      </w:r>
      <w:proofErr w:type="spellEnd"/>
      <w:r>
        <w:t xml:space="preserve"> </w:t>
      </w:r>
      <w:proofErr w:type="spellStart"/>
      <w:r>
        <w:t>auff</w:t>
      </w:r>
      <w:proofErr w:type="spellEnd"/>
      <w:r>
        <w:t xml:space="preserve"> die </w:t>
      </w:r>
      <w:proofErr w:type="spellStart"/>
      <w:r>
        <w:t>trinckstuben</w:t>
      </w:r>
      <w:proofErr w:type="spellEnd"/>
      <w:r>
        <w:t xml:space="preserve"> in sorgen </w:t>
      </w:r>
      <w:proofErr w:type="spellStart"/>
      <w:r>
        <w:t>beruffest</w:t>
      </w:r>
      <w:proofErr w:type="spellEnd"/>
      <w:r>
        <w:t xml:space="preserve"> </w:t>
      </w:r>
      <w:proofErr w:type="spellStart"/>
      <w:r>
        <w:t>etlich</w:t>
      </w:r>
      <w:proofErr w:type="spellEnd"/>
      <w:r>
        <w:t xml:space="preserve"> deiner </w:t>
      </w:r>
      <w:proofErr w:type="spellStart"/>
      <w:r>
        <w:t>volger</w:t>
      </w:r>
      <w:proofErr w:type="spellEnd"/>
      <w:r>
        <w:t xml:space="preserve"> </w:t>
      </w:r>
      <w:proofErr w:type="spellStart"/>
      <w:r>
        <w:t>anfahender</w:t>
      </w:r>
      <w:proofErr w:type="spellEnd"/>
      <w:r>
        <w:t xml:space="preserve"> deiner </w:t>
      </w:r>
      <w:proofErr w:type="spellStart"/>
      <w:r>
        <w:t>gewonheit</w:t>
      </w:r>
      <w:proofErr w:type="spellEnd"/>
      <w:r>
        <w:t xml:space="preserve"> </w:t>
      </w:r>
      <w:proofErr w:type="spellStart"/>
      <w:r>
        <w:t>nachzumachnen</w:t>
      </w:r>
      <w:proofErr w:type="spellEnd"/>
      <w:r>
        <w:t xml:space="preserve"> </w:t>
      </w:r>
      <w:proofErr w:type="spellStart"/>
      <w:r>
        <w:t>dz</w:t>
      </w:r>
      <w:proofErr w:type="spellEnd"/>
      <w:r>
        <w:t xml:space="preserve"> </w:t>
      </w:r>
      <w:proofErr w:type="spellStart"/>
      <w:r>
        <w:t>spil</w:t>
      </w:r>
      <w:proofErr w:type="spellEnd"/>
      <w:r>
        <w:t xml:space="preserve"> des </w:t>
      </w:r>
      <w:proofErr w:type="spellStart"/>
      <w:r>
        <w:t>prets</w:t>
      </w:r>
      <w:proofErr w:type="spellEnd"/>
      <w:r>
        <w:t xml:space="preserve">/ </w:t>
      </w:r>
      <w:proofErr w:type="spellStart"/>
      <w:r>
        <w:t>bockmendel</w:t>
      </w:r>
      <w:proofErr w:type="spellEnd"/>
      <w:r>
        <w:t xml:space="preserve">/ nach legen der karten das </w:t>
      </w:r>
      <w:proofErr w:type="spellStart"/>
      <w:r>
        <w:t>kumpt</w:t>
      </w:r>
      <w:proofErr w:type="spellEnd"/>
      <w:r>
        <w:t xml:space="preserve"> in solchen </w:t>
      </w:r>
      <w:proofErr w:type="spellStart"/>
      <w:r>
        <w:t>verzug</w:t>
      </w:r>
      <w:proofErr w:type="spellEnd"/>
      <w:r>
        <w:t xml:space="preserve">/ nahend die </w:t>
      </w:r>
      <w:proofErr w:type="spellStart"/>
      <w:r>
        <w:t>gantz</w:t>
      </w:r>
      <w:proofErr w:type="spellEnd"/>
      <w:r>
        <w:t xml:space="preserve"> </w:t>
      </w:r>
      <w:proofErr w:type="spellStart"/>
      <w:r>
        <w:t>nacht</w:t>
      </w:r>
      <w:proofErr w:type="spellEnd"/>
      <w:r>
        <w:t xml:space="preserve">/ mit </w:t>
      </w:r>
      <w:proofErr w:type="spellStart"/>
      <w:r>
        <w:t>abpruch</w:t>
      </w:r>
      <w:proofErr w:type="spellEnd"/>
      <w:r>
        <w:t xml:space="preserve"> des </w:t>
      </w:r>
      <w:proofErr w:type="spellStart"/>
      <w:r>
        <w:t>naturlichen</w:t>
      </w:r>
      <w:proofErr w:type="spellEnd"/>
      <w:r>
        <w:t xml:space="preserve"> </w:t>
      </w:r>
      <w:proofErr w:type="spellStart"/>
      <w:r>
        <w:t>schlaffs</w:t>
      </w:r>
      <w:proofErr w:type="spellEnd"/>
      <w:r>
        <w:t xml:space="preserve"> in ein </w:t>
      </w:r>
      <w:proofErr w:type="spellStart"/>
      <w:r>
        <w:t>fassung</w:t>
      </w:r>
      <w:proofErr w:type="spellEnd"/>
      <w:r>
        <w:t xml:space="preserve"> der harten </w:t>
      </w:r>
      <w:proofErr w:type="spellStart"/>
      <w:r>
        <w:t>wolgebachen</w:t>
      </w:r>
      <w:proofErr w:type="spellEnd"/>
      <w:r>
        <w:t xml:space="preserve"> </w:t>
      </w:r>
      <w:proofErr w:type="spellStart"/>
      <w:r>
        <w:t>brots</w:t>
      </w:r>
      <w:proofErr w:type="spellEnd"/>
      <w:r>
        <w:t xml:space="preserve"> bissen/ </w:t>
      </w:r>
      <w:proofErr w:type="spellStart"/>
      <w:r>
        <w:t>auff</w:t>
      </w:r>
      <w:proofErr w:type="spellEnd"/>
      <w:r>
        <w:t xml:space="preserve"> das schwer </w:t>
      </w:r>
      <w:proofErr w:type="spellStart"/>
      <w:r>
        <w:t>starck</w:t>
      </w:r>
      <w:proofErr w:type="spellEnd"/>
      <w:r>
        <w:t xml:space="preserve"> </w:t>
      </w:r>
      <w:proofErr w:type="spellStart"/>
      <w:r>
        <w:t>Etzschtranck</w:t>
      </w:r>
      <w:proofErr w:type="spellEnd"/>
      <w:r>
        <w:t xml:space="preserve">/ </w:t>
      </w:r>
      <w:proofErr w:type="spellStart"/>
      <w:r>
        <w:t>vnruwig</w:t>
      </w:r>
      <w:proofErr w:type="spellEnd"/>
      <w:r>
        <w:t xml:space="preserve">/ kümmerlich in der </w:t>
      </w:r>
      <w:proofErr w:type="spellStart"/>
      <w:r>
        <w:t>metten</w:t>
      </w:r>
      <w:proofErr w:type="spellEnd"/>
      <w:r>
        <w:t xml:space="preserve"> zu morgens/ wider die alt sorg </w:t>
      </w:r>
      <w:proofErr w:type="spellStart"/>
      <w:r>
        <w:t>anfahest</w:t>
      </w:r>
      <w:proofErr w:type="spellEnd"/>
      <w:r>
        <w:t xml:space="preserve">/ </w:t>
      </w:r>
      <w:proofErr w:type="spellStart"/>
      <w:r>
        <w:t>darumb</w:t>
      </w:r>
      <w:proofErr w:type="spellEnd"/>
      <w:r>
        <w:t xml:space="preserve"> du </w:t>
      </w:r>
      <w:proofErr w:type="spellStart"/>
      <w:r>
        <w:t>billich</w:t>
      </w:r>
      <w:proofErr w:type="spellEnd"/>
      <w:r>
        <w:t xml:space="preserve"> in solcher </w:t>
      </w:r>
      <w:proofErr w:type="spellStart"/>
      <w:r>
        <w:t>widerwertigkait</w:t>
      </w:r>
      <w:proofErr w:type="spellEnd"/>
      <w:r>
        <w:t xml:space="preserve"> von </w:t>
      </w:r>
      <w:proofErr w:type="spellStart"/>
      <w:r>
        <w:t>menigklich</w:t>
      </w:r>
      <w:proofErr w:type="spellEnd"/>
      <w:r>
        <w:t xml:space="preserve"> </w:t>
      </w:r>
      <w:proofErr w:type="spellStart"/>
      <w:r>
        <w:t>ain</w:t>
      </w:r>
      <w:proofErr w:type="spellEnd"/>
      <w:r>
        <w:t xml:space="preserve"> </w:t>
      </w:r>
      <w:proofErr w:type="spellStart"/>
      <w:r>
        <w:t>marterer</w:t>
      </w:r>
      <w:proofErr w:type="spellEnd"/>
      <w:r>
        <w:t xml:space="preserve"> </w:t>
      </w:r>
      <w:proofErr w:type="spellStart"/>
      <w:r>
        <w:t>erkent</w:t>
      </w:r>
      <w:proofErr w:type="spellEnd"/>
      <w:r>
        <w:t xml:space="preserve"> werden </w:t>
      </w:r>
      <w:proofErr w:type="spellStart"/>
      <w:r>
        <w:t>soltest</w:t>
      </w:r>
      <w:proofErr w:type="spellEnd"/>
      <w:r>
        <w:t xml:space="preserve"> </w:t>
      </w:r>
      <w:proofErr w:type="spellStart"/>
      <w:r>
        <w:t>auß</w:t>
      </w:r>
      <w:proofErr w:type="spellEnd"/>
      <w:r>
        <w:t xml:space="preserve"> dem dir </w:t>
      </w:r>
      <w:proofErr w:type="spellStart"/>
      <w:r>
        <w:t>billich</w:t>
      </w:r>
      <w:proofErr w:type="spellEnd"/>
      <w:r>
        <w:t xml:space="preserve"> </w:t>
      </w:r>
      <w:proofErr w:type="spellStart"/>
      <w:r>
        <w:t>diser</w:t>
      </w:r>
      <w:proofErr w:type="spellEnd"/>
      <w:r>
        <w:t xml:space="preserve"> </w:t>
      </w:r>
      <w:proofErr w:type="spellStart"/>
      <w:r>
        <w:t>spruch</w:t>
      </w:r>
      <w:proofErr w:type="spellEnd"/>
      <w:r>
        <w:t xml:space="preserve"> </w:t>
      </w:r>
      <w:proofErr w:type="spellStart"/>
      <w:r>
        <w:t>zusein</w:t>
      </w:r>
      <w:proofErr w:type="spellEnd"/>
      <w:r>
        <w:t xml:space="preserve"> ein </w:t>
      </w:r>
      <w:proofErr w:type="spellStart"/>
      <w:r>
        <w:t>hirt</w:t>
      </w:r>
      <w:proofErr w:type="spellEnd"/>
      <w:r>
        <w:t xml:space="preserve"> </w:t>
      </w:r>
      <w:proofErr w:type="spellStart"/>
      <w:r>
        <w:t>lerer</w:t>
      </w:r>
      <w:proofErr w:type="spellEnd"/>
      <w:r>
        <w:t xml:space="preserve"> </w:t>
      </w:r>
      <w:proofErr w:type="spellStart"/>
      <w:r>
        <w:t>prediger</w:t>
      </w:r>
      <w:proofErr w:type="spellEnd"/>
      <w:r>
        <w:t xml:space="preserve"> </w:t>
      </w:r>
      <w:proofErr w:type="spellStart"/>
      <w:r>
        <w:t>vna</w:t>
      </w:r>
      <w:proofErr w:type="spellEnd"/>
      <w:r>
        <w:t xml:space="preserve"> </w:t>
      </w:r>
      <w:proofErr w:type="spellStart"/>
      <w:r>
        <w:t>ain</w:t>
      </w:r>
      <w:proofErr w:type="spellEnd"/>
      <w:r>
        <w:t xml:space="preserve"> </w:t>
      </w:r>
      <w:proofErr w:type="spellStart"/>
      <w:r>
        <w:t>marterer</w:t>
      </w:r>
      <w:proofErr w:type="spellEnd"/>
      <w:r>
        <w:t xml:space="preserve">/ mag zugemessen werden ob schon der Luther bey dir </w:t>
      </w:r>
      <w:proofErr w:type="spellStart"/>
      <w:r>
        <w:t>auß</w:t>
      </w:r>
      <w:proofErr w:type="spellEnd"/>
      <w:r>
        <w:t xml:space="preserve"> </w:t>
      </w:r>
      <w:proofErr w:type="spellStart"/>
      <w:r>
        <w:t>blib</w:t>
      </w:r>
      <w:proofErr w:type="spellEnd"/>
      <w:r>
        <w:t xml:space="preserve">/ </w:t>
      </w:r>
      <w:proofErr w:type="spellStart"/>
      <w:r>
        <w:t>vnd</w:t>
      </w:r>
      <w:proofErr w:type="spellEnd"/>
      <w:r>
        <w:t xml:space="preserve"> mit seiner </w:t>
      </w:r>
      <w:proofErr w:type="spellStart"/>
      <w:r>
        <w:t>ler</w:t>
      </w:r>
      <w:proofErr w:type="spellEnd"/>
      <w:r>
        <w:t xml:space="preserve"> </w:t>
      </w:r>
      <w:proofErr w:type="spellStart"/>
      <w:r>
        <w:t>nit</w:t>
      </w:r>
      <w:proofErr w:type="spellEnd"/>
      <w:r>
        <w:t xml:space="preserve"> </w:t>
      </w:r>
      <w:proofErr w:type="spellStart"/>
      <w:r>
        <w:t>fur</w:t>
      </w:r>
      <w:proofErr w:type="spellEnd"/>
      <w:r>
        <w:t xml:space="preserve"> dein </w:t>
      </w:r>
      <w:proofErr w:type="spellStart"/>
      <w:r>
        <w:t>hochuerstendigs</w:t>
      </w:r>
      <w:proofErr w:type="spellEnd"/>
      <w:r>
        <w:t xml:space="preserve"> </w:t>
      </w:r>
      <w:proofErr w:type="spellStart"/>
      <w:r>
        <w:t>erfaren</w:t>
      </w:r>
      <w:proofErr w:type="spellEnd"/>
      <w:r>
        <w:t xml:space="preserve"> </w:t>
      </w:r>
      <w:proofErr w:type="spellStart"/>
      <w:r>
        <w:t>gelerte</w:t>
      </w:r>
      <w:proofErr w:type="spellEnd"/>
      <w:r>
        <w:t xml:space="preserve"> </w:t>
      </w:r>
      <w:proofErr w:type="spellStart"/>
      <w:r>
        <w:t>vnunfft</w:t>
      </w:r>
      <w:proofErr w:type="spellEnd"/>
      <w:r>
        <w:t xml:space="preserve"> kommen </w:t>
      </w:r>
      <w:proofErr w:type="spellStart"/>
      <w:r>
        <w:t>were</w:t>
      </w:r>
      <w:proofErr w:type="spellEnd"/>
      <w:r>
        <w:t xml:space="preserve">/ deß halben der Luther </w:t>
      </w:r>
      <w:proofErr w:type="spellStart"/>
      <w:r>
        <w:t>wol</w:t>
      </w:r>
      <w:proofErr w:type="spellEnd"/>
      <w:r>
        <w:t xml:space="preserve"> </w:t>
      </w:r>
      <w:proofErr w:type="spellStart"/>
      <w:r>
        <w:t>zymet</w:t>
      </w:r>
      <w:proofErr w:type="spellEnd"/>
      <w:r>
        <w:t xml:space="preserve"> </w:t>
      </w:r>
      <w:proofErr w:type="spellStart"/>
      <w:r>
        <w:t>etlich</w:t>
      </w:r>
      <w:proofErr w:type="spellEnd"/>
      <w:r>
        <w:t xml:space="preserve">/ </w:t>
      </w:r>
      <w:proofErr w:type="spellStart"/>
      <w:r>
        <w:t>vnd</w:t>
      </w:r>
      <w:proofErr w:type="spellEnd"/>
      <w:r>
        <w:t xml:space="preserve"> </w:t>
      </w:r>
      <w:proofErr w:type="spellStart"/>
      <w:r>
        <w:t>besonder</w:t>
      </w:r>
      <w:proofErr w:type="spellEnd"/>
      <w:r>
        <w:t xml:space="preserve"> die </w:t>
      </w:r>
      <w:proofErr w:type="spellStart"/>
      <w:r>
        <w:t>prelatischen</w:t>
      </w:r>
      <w:proofErr w:type="spellEnd"/>
      <w:r>
        <w:t xml:space="preserve"> </w:t>
      </w:r>
      <w:proofErr w:type="spellStart"/>
      <w:r>
        <w:t>pfarrer</w:t>
      </w:r>
      <w:proofErr w:type="spellEnd"/>
      <w:r>
        <w:t xml:space="preserve"> zum </w:t>
      </w:r>
      <w:proofErr w:type="spellStart"/>
      <w:r>
        <w:t>tail</w:t>
      </w:r>
      <w:proofErr w:type="spellEnd"/>
      <w:r>
        <w:t xml:space="preserve"> </w:t>
      </w:r>
      <w:proofErr w:type="spellStart"/>
      <w:r>
        <w:t>auß</w:t>
      </w:r>
      <w:proofErr w:type="spellEnd"/>
      <w:r>
        <w:t xml:space="preserve"> zu schlissen/ sein leer </w:t>
      </w:r>
      <w:proofErr w:type="spellStart"/>
      <w:r>
        <w:t>vnd</w:t>
      </w:r>
      <w:proofErr w:type="spellEnd"/>
      <w:r>
        <w:t xml:space="preserve"> </w:t>
      </w:r>
      <w:proofErr w:type="spellStart"/>
      <w:r>
        <w:t>geschrifft</w:t>
      </w:r>
      <w:proofErr w:type="spellEnd"/>
      <w:r>
        <w:t xml:space="preserve"> mit </w:t>
      </w:r>
      <w:proofErr w:type="spellStart"/>
      <w:r>
        <w:t>nichten</w:t>
      </w:r>
      <w:proofErr w:type="spellEnd"/>
      <w:r>
        <w:t xml:space="preserve"> </w:t>
      </w:r>
      <w:proofErr w:type="spellStart"/>
      <w:r>
        <w:t>vnder</w:t>
      </w:r>
      <w:proofErr w:type="spellEnd"/>
      <w:r>
        <w:t xml:space="preserve"> dein </w:t>
      </w:r>
      <w:proofErr w:type="spellStart"/>
      <w:r>
        <w:t>pfarrkindern</w:t>
      </w:r>
      <w:proofErr w:type="spellEnd"/>
      <w:r>
        <w:t xml:space="preserve"> kommen ließ/ damit du </w:t>
      </w:r>
      <w:proofErr w:type="spellStart"/>
      <w:r>
        <w:t>auß</w:t>
      </w:r>
      <w:proofErr w:type="spellEnd"/>
      <w:r>
        <w:t xml:space="preserve"> deine alten </w:t>
      </w:r>
      <w:proofErr w:type="spellStart"/>
      <w:r>
        <w:t>gewonhait</w:t>
      </w:r>
      <w:proofErr w:type="spellEnd"/>
      <w:r>
        <w:t xml:space="preserve"> lang </w:t>
      </w:r>
      <w:proofErr w:type="spellStart"/>
      <w:r>
        <w:t>herprachten</w:t>
      </w:r>
      <w:proofErr w:type="spellEnd"/>
      <w:r>
        <w:t xml:space="preserve"> </w:t>
      </w:r>
      <w:proofErr w:type="spellStart"/>
      <w:r>
        <w:t>würchlichen</w:t>
      </w:r>
      <w:proofErr w:type="spellEnd"/>
      <w:r>
        <w:t xml:space="preserve"> </w:t>
      </w:r>
      <w:proofErr w:type="spellStart"/>
      <w:r>
        <w:t>eüsserlich</w:t>
      </w:r>
      <w:proofErr w:type="spellEnd"/>
      <w:r>
        <w:t xml:space="preserve"> </w:t>
      </w:r>
      <w:proofErr w:type="spellStart"/>
      <w:r>
        <w:t>pfarlichen</w:t>
      </w:r>
      <w:proofErr w:type="spellEnd"/>
      <w:r>
        <w:t xml:space="preserve"> </w:t>
      </w:r>
      <w:proofErr w:type="spellStart"/>
      <w:r>
        <w:t>regierungen</w:t>
      </w:r>
      <w:proofErr w:type="spellEnd"/>
      <w:r>
        <w:t xml:space="preserve">/ </w:t>
      </w:r>
      <w:proofErr w:type="spellStart"/>
      <w:r>
        <w:t>vnd</w:t>
      </w:r>
      <w:proofErr w:type="spellEnd"/>
      <w:r>
        <w:t xml:space="preserve">/ von deinen </w:t>
      </w:r>
      <w:proofErr w:type="spellStart"/>
      <w:r>
        <w:t>aigen</w:t>
      </w:r>
      <w:proofErr w:type="spellEnd"/>
      <w:r>
        <w:t xml:space="preserve"> </w:t>
      </w:r>
      <w:proofErr w:type="spellStart"/>
      <w:r>
        <w:t>leuten</w:t>
      </w:r>
      <w:proofErr w:type="spellEnd"/>
      <w:r>
        <w:t xml:space="preserve"> mit </w:t>
      </w:r>
      <w:proofErr w:type="spellStart"/>
      <w:r>
        <w:t>nichten</w:t>
      </w:r>
      <w:proofErr w:type="spellEnd"/>
      <w:r>
        <w:t xml:space="preserve"> gedrungen werdest/ dein wesen/ </w:t>
      </w:r>
      <w:proofErr w:type="spellStart"/>
      <w:r>
        <w:t>vnd</w:t>
      </w:r>
      <w:proofErr w:type="spellEnd"/>
      <w:r>
        <w:t xml:space="preserve"> gebrauch </w:t>
      </w:r>
      <w:proofErr w:type="spellStart"/>
      <w:r>
        <w:t>zuuerkern</w:t>
      </w:r>
      <w:proofErr w:type="spellEnd"/>
      <w:r>
        <w:t xml:space="preserve">/ </w:t>
      </w:r>
      <w:proofErr w:type="spellStart"/>
      <w:r>
        <w:t>vnd</w:t>
      </w:r>
      <w:proofErr w:type="spellEnd"/>
      <w:r>
        <w:t xml:space="preserve"> </w:t>
      </w:r>
      <w:proofErr w:type="spellStart"/>
      <w:r>
        <w:t>frembden</w:t>
      </w:r>
      <w:proofErr w:type="spellEnd"/>
      <w:r>
        <w:t xml:space="preserve"> </w:t>
      </w:r>
      <w:proofErr w:type="spellStart"/>
      <w:r>
        <w:t>personen</w:t>
      </w:r>
      <w:proofErr w:type="spellEnd"/>
      <w:r>
        <w:t xml:space="preserve"> über dein </w:t>
      </w:r>
      <w:proofErr w:type="spellStart"/>
      <w:r>
        <w:t>keller</w:t>
      </w:r>
      <w:proofErr w:type="spellEnd"/>
      <w:r>
        <w:t xml:space="preserve"> </w:t>
      </w:r>
      <w:proofErr w:type="spellStart"/>
      <w:r>
        <w:t>kasten</w:t>
      </w:r>
      <w:proofErr w:type="spellEnd"/>
      <w:r>
        <w:t xml:space="preserve">/ </w:t>
      </w:r>
      <w:proofErr w:type="spellStart"/>
      <w:r>
        <w:t>vnd</w:t>
      </w:r>
      <w:proofErr w:type="spellEnd"/>
      <w:r>
        <w:t xml:space="preserve"> </w:t>
      </w:r>
      <w:proofErr w:type="spellStart"/>
      <w:r>
        <w:t>vichstal</w:t>
      </w:r>
      <w:proofErr w:type="spellEnd"/>
      <w:r>
        <w:t xml:space="preserve"> </w:t>
      </w:r>
      <w:proofErr w:type="spellStart"/>
      <w:r>
        <w:t>zuuertrawen</w:t>
      </w:r>
      <w:proofErr w:type="spellEnd"/>
      <w:r>
        <w:t xml:space="preserve"> ist mißlich (</w:t>
      </w:r>
      <w:proofErr w:type="spellStart"/>
      <w:r>
        <w:t>dazib</w:t>
      </w:r>
      <w:proofErr w:type="spellEnd"/>
      <w:r>
        <w:t xml:space="preserve"> </w:t>
      </w:r>
      <w:proofErr w:type="spellStart"/>
      <w:r>
        <w:t>Kuther</w:t>
      </w:r>
      <w:proofErr w:type="spellEnd"/>
      <w:r>
        <w:t xml:space="preserve"> gar nicht </w:t>
      </w:r>
      <w:proofErr w:type="spellStart"/>
      <w:r>
        <w:t>weyß</w:t>
      </w:r>
      <w:proofErr w:type="spellEnd"/>
      <w:r>
        <w:t xml:space="preserve"> zu sagen). </w:t>
      </w:r>
      <w:proofErr w:type="spellStart"/>
      <w:r>
        <w:t>Bewar</w:t>
      </w:r>
      <w:proofErr w:type="spellEnd"/>
      <w:r>
        <w:t xml:space="preserve"> dich </w:t>
      </w:r>
      <w:proofErr w:type="spellStart"/>
      <w:r>
        <w:t>wol</w:t>
      </w:r>
      <w:proofErr w:type="spellEnd"/>
      <w:r>
        <w:t xml:space="preserve">/ </w:t>
      </w:r>
      <w:proofErr w:type="spellStart"/>
      <w:r>
        <w:t>vnd</w:t>
      </w:r>
      <w:proofErr w:type="spellEnd"/>
      <w:r>
        <w:t xml:space="preserve"> </w:t>
      </w:r>
      <w:proofErr w:type="spellStart"/>
      <w:r>
        <w:t>nit</w:t>
      </w:r>
      <w:proofErr w:type="spellEnd"/>
      <w:r>
        <w:t xml:space="preserve"> laß des </w:t>
      </w:r>
      <w:proofErr w:type="spellStart"/>
      <w:r>
        <w:t>lerers</w:t>
      </w:r>
      <w:proofErr w:type="spellEnd"/>
      <w:r>
        <w:t xml:space="preserve"> </w:t>
      </w:r>
      <w:proofErr w:type="spellStart"/>
      <w:r>
        <w:t>bücher</w:t>
      </w:r>
      <w:proofErr w:type="spellEnd"/>
      <w:r>
        <w:t xml:space="preserve">/ damit magst du </w:t>
      </w:r>
      <w:proofErr w:type="spellStart"/>
      <w:r>
        <w:t>bleyben</w:t>
      </w:r>
      <w:proofErr w:type="spellEnd"/>
      <w:r>
        <w:t xml:space="preserve"> in alten leben </w:t>
      </w:r>
      <w:proofErr w:type="spellStart"/>
      <w:r>
        <w:t>vnd</w:t>
      </w:r>
      <w:proofErr w:type="spellEnd"/>
      <w:r>
        <w:t xml:space="preserve"> wesen/ wie von alter </w:t>
      </w:r>
      <w:proofErr w:type="spellStart"/>
      <w:r>
        <w:t>vnd</w:t>
      </w:r>
      <w:proofErr w:type="spellEnd"/>
      <w:r>
        <w:t xml:space="preserve"> </w:t>
      </w:r>
      <w:proofErr w:type="spellStart"/>
      <w:r>
        <w:t>yetzung</w:t>
      </w:r>
      <w:proofErr w:type="spellEnd"/>
      <w:r>
        <w:t xml:space="preserve"> </w:t>
      </w:r>
      <w:proofErr w:type="spellStart"/>
      <w:r>
        <w:t>vil</w:t>
      </w:r>
      <w:proofErr w:type="spellEnd"/>
      <w:r>
        <w:t xml:space="preserve"> deiner </w:t>
      </w:r>
      <w:proofErr w:type="spellStart"/>
      <w:r>
        <w:t>mitfolger</w:t>
      </w:r>
      <w:proofErr w:type="spellEnd"/>
      <w:r>
        <w:t xml:space="preserve"> gewesen noch sein </w:t>
      </w:r>
      <w:proofErr w:type="spellStart"/>
      <w:r>
        <w:t>vnd</w:t>
      </w:r>
      <w:proofErr w:type="spellEnd"/>
      <w:r>
        <w:t xml:space="preserve"> </w:t>
      </w:r>
      <w:proofErr w:type="spellStart"/>
      <w:r>
        <w:t>zubleyben</w:t>
      </w:r>
      <w:proofErr w:type="spellEnd"/>
      <w:r>
        <w:t xml:space="preserve"> willen haben/ oder </w:t>
      </w:r>
      <w:proofErr w:type="spellStart"/>
      <w:r>
        <w:t>standt</w:t>
      </w:r>
      <w:proofErr w:type="spellEnd"/>
      <w:r>
        <w:t xml:space="preserve"> </w:t>
      </w:r>
      <w:proofErr w:type="spellStart"/>
      <w:r>
        <w:t>auff</w:t>
      </w:r>
      <w:proofErr w:type="spellEnd"/>
      <w:r>
        <w:t xml:space="preserve">/ predige/ wider den Luther </w:t>
      </w:r>
      <w:proofErr w:type="spellStart"/>
      <w:r>
        <w:t>greyfs</w:t>
      </w:r>
      <w:proofErr w:type="spellEnd"/>
      <w:r>
        <w:t xml:space="preserve"> tapfer an/ </w:t>
      </w:r>
      <w:proofErr w:type="spellStart"/>
      <w:r>
        <w:t>thu</w:t>
      </w:r>
      <w:proofErr w:type="spellEnd"/>
      <w:r>
        <w:t xml:space="preserve"> </w:t>
      </w:r>
      <w:proofErr w:type="spellStart"/>
      <w:r>
        <w:t>widerstanndt</w:t>
      </w:r>
      <w:proofErr w:type="spellEnd"/>
      <w:r>
        <w:t xml:space="preserve"> </w:t>
      </w:r>
      <w:proofErr w:type="spellStart"/>
      <w:r>
        <w:t>haw</w:t>
      </w:r>
      <w:proofErr w:type="spellEnd"/>
      <w:r>
        <w:t xml:space="preserve"> </w:t>
      </w:r>
      <w:proofErr w:type="spellStart"/>
      <w:r>
        <w:t>waidlich</w:t>
      </w:r>
      <w:proofErr w:type="spellEnd"/>
      <w:r>
        <w:t xml:space="preserve"> drein/ hab </w:t>
      </w:r>
      <w:proofErr w:type="spellStart"/>
      <w:r>
        <w:t>nit</w:t>
      </w:r>
      <w:proofErr w:type="spellEnd"/>
      <w:r>
        <w:t xml:space="preserve"> </w:t>
      </w:r>
      <w:proofErr w:type="spellStart"/>
      <w:r>
        <w:t>zweyffel</w:t>
      </w:r>
      <w:proofErr w:type="spellEnd"/>
      <w:r>
        <w:t xml:space="preserve">/ wenn du dich </w:t>
      </w:r>
      <w:proofErr w:type="spellStart"/>
      <w:r>
        <w:t>wilt</w:t>
      </w:r>
      <w:proofErr w:type="spellEnd"/>
      <w:r>
        <w:t xml:space="preserve"> </w:t>
      </w:r>
      <w:proofErr w:type="spellStart"/>
      <w:r>
        <w:t>vmb</w:t>
      </w:r>
      <w:proofErr w:type="spellEnd"/>
      <w:r>
        <w:t xml:space="preserve"> in </w:t>
      </w:r>
      <w:proofErr w:type="spellStart"/>
      <w:r>
        <w:t>annemen</w:t>
      </w:r>
      <w:proofErr w:type="spellEnd"/>
      <w:r>
        <w:t xml:space="preserve">/ wider in </w:t>
      </w:r>
      <w:proofErr w:type="spellStart"/>
      <w:r>
        <w:t>zupredigen</w:t>
      </w:r>
      <w:proofErr w:type="spellEnd"/>
      <w:r>
        <w:t xml:space="preserve">/ schreiben </w:t>
      </w:r>
      <w:proofErr w:type="spellStart"/>
      <w:r>
        <w:t>vnd</w:t>
      </w:r>
      <w:proofErr w:type="spellEnd"/>
      <w:r>
        <w:t xml:space="preserve"> reden. Es </w:t>
      </w:r>
      <w:proofErr w:type="spellStart"/>
      <w:r>
        <w:t>wirt</w:t>
      </w:r>
      <w:proofErr w:type="spellEnd"/>
      <w:r>
        <w:t xml:space="preserve"> </w:t>
      </w:r>
      <w:proofErr w:type="spellStart"/>
      <w:r>
        <w:t>menigklich</w:t>
      </w:r>
      <w:proofErr w:type="spellEnd"/>
      <w:r>
        <w:t xml:space="preserve"> </w:t>
      </w:r>
      <w:proofErr w:type="spellStart"/>
      <w:r>
        <w:t>ynnen</w:t>
      </w:r>
      <w:proofErr w:type="spellEnd"/>
      <w:r>
        <w:t xml:space="preserve"> </w:t>
      </w:r>
      <w:proofErr w:type="spellStart"/>
      <w:r>
        <w:t>vnd</w:t>
      </w:r>
      <w:proofErr w:type="spellEnd"/>
      <w:r>
        <w:t xml:space="preserve"> </w:t>
      </w:r>
      <w:proofErr w:type="spellStart"/>
      <w:r>
        <w:t>offenlich</w:t>
      </w:r>
      <w:proofErr w:type="spellEnd"/>
      <w:r>
        <w:t xml:space="preserve"> </w:t>
      </w:r>
      <w:proofErr w:type="spellStart"/>
      <w:r>
        <w:t>bekant</w:t>
      </w:r>
      <w:proofErr w:type="spellEnd"/>
      <w:r>
        <w:t xml:space="preserve">/ wie </w:t>
      </w:r>
      <w:proofErr w:type="spellStart"/>
      <w:r>
        <w:t>gelert</w:t>
      </w:r>
      <w:proofErr w:type="spellEnd"/>
      <w:r>
        <w:t xml:space="preserve">/ </w:t>
      </w:r>
      <w:proofErr w:type="spellStart"/>
      <w:r>
        <w:t>erfaren</w:t>
      </w:r>
      <w:proofErr w:type="spellEnd"/>
      <w:r>
        <w:t xml:space="preserve">/ </w:t>
      </w:r>
      <w:proofErr w:type="spellStart"/>
      <w:r>
        <w:t>glaubig</w:t>
      </w:r>
      <w:proofErr w:type="spellEnd"/>
      <w:r>
        <w:t xml:space="preserve"> </w:t>
      </w:r>
      <w:proofErr w:type="spellStart"/>
      <w:r>
        <w:t>vnd</w:t>
      </w:r>
      <w:proofErr w:type="spellEnd"/>
      <w:r>
        <w:t xml:space="preserve"> </w:t>
      </w:r>
      <w:proofErr w:type="spellStart"/>
      <w:r>
        <w:t>vernünfftig</w:t>
      </w:r>
      <w:proofErr w:type="spellEnd"/>
      <w:r>
        <w:t xml:space="preserve"> du bist/ das </w:t>
      </w:r>
      <w:proofErr w:type="spellStart"/>
      <w:r>
        <w:t>sunß</w:t>
      </w:r>
      <w:proofErr w:type="spellEnd"/>
      <w:r>
        <w:t xml:space="preserve"> </w:t>
      </w:r>
      <w:proofErr w:type="spellStart"/>
      <w:r>
        <w:t>nyemants</w:t>
      </w:r>
      <w:proofErr w:type="spellEnd"/>
      <w:r>
        <w:t xml:space="preserve"> wissen mag/ den so du mit der </w:t>
      </w:r>
      <w:proofErr w:type="spellStart"/>
      <w:r>
        <w:t>weltsachen</w:t>
      </w:r>
      <w:proofErr w:type="spellEnd"/>
      <w:r>
        <w:t xml:space="preserve"> </w:t>
      </w:r>
      <w:proofErr w:type="spellStart"/>
      <w:r>
        <w:t>beladenn</w:t>
      </w:r>
      <w:proofErr w:type="spellEnd"/>
      <w:r>
        <w:t xml:space="preserve"> bist/ sucht man bey dir </w:t>
      </w:r>
      <w:proofErr w:type="spellStart"/>
      <w:r>
        <w:t>sollichs</w:t>
      </w:r>
      <w:proofErr w:type="spellEnd"/>
      <w:r>
        <w:t xml:space="preserve"> </w:t>
      </w:r>
      <w:proofErr w:type="spellStart"/>
      <w:r>
        <w:t>nit</w:t>
      </w:r>
      <w:proofErr w:type="spellEnd"/>
      <w:r>
        <w:t xml:space="preserve">. </w:t>
      </w:r>
      <w:proofErr w:type="spellStart"/>
      <w:r>
        <w:t>Warumb</w:t>
      </w:r>
      <w:proofErr w:type="spellEnd"/>
      <w:r>
        <w:t xml:space="preserve"> </w:t>
      </w:r>
      <w:proofErr w:type="spellStart"/>
      <w:r>
        <w:t>woltestu</w:t>
      </w:r>
      <w:proofErr w:type="spellEnd"/>
      <w:r>
        <w:t xml:space="preserve"> das </w:t>
      </w:r>
      <w:proofErr w:type="spellStart"/>
      <w:r>
        <w:t>vnderwegen</w:t>
      </w:r>
      <w:proofErr w:type="spellEnd"/>
      <w:r>
        <w:t xml:space="preserve"> lassen/ sprich ich </w:t>
      </w:r>
      <w:proofErr w:type="spellStart"/>
      <w:r>
        <w:t>byn</w:t>
      </w:r>
      <w:proofErr w:type="spellEnd"/>
      <w:r>
        <w:t xml:space="preserve"> </w:t>
      </w:r>
      <w:proofErr w:type="spellStart"/>
      <w:r>
        <w:t>ain</w:t>
      </w:r>
      <w:proofErr w:type="spellEnd"/>
      <w:r>
        <w:t xml:space="preserve"> </w:t>
      </w:r>
      <w:proofErr w:type="spellStart"/>
      <w:r>
        <w:t>Prelat</w:t>
      </w:r>
      <w:proofErr w:type="spellEnd"/>
      <w:r>
        <w:t xml:space="preserve">/ </w:t>
      </w:r>
      <w:proofErr w:type="spellStart"/>
      <w:r>
        <w:t>pfarrer</w:t>
      </w:r>
      <w:proofErr w:type="spellEnd"/>
      <w:r>
        <w:t xml:space="preserve">/ </w:t>
      </w:r>
      <w:proofErr w:type="spellStart"/>
      <w:r>
        <w:t>herr</w:t>
      </w:r>
      <w:proofErr w:type="spellEnd"/>
      <w:r>
        <w:t xml:space="preserve">/ </w:t>
      </w:r>
      <w:proofErr w:type="spellStart"/>
      <w:r>
        <w:t>vnd</w:t>
      </w:r>
      <w:proofErr w:type="spellEnd"/>
      <w:r>
        <w:t xml:space="preserve"> </w:t>
      </w:r>
      <w:proofErr w:type="spellStart"/>
      <w:r>
        <w:t>nit</w:t>
      </w:r>
      <w:proofErr w:type="spellEnd"/>
      <w:r>
        <w:t xml:space="preserve"> der Luther laß </w:t>
      </w:r>
      <w:proofErr w:type="spellStart"/>
      <w:r>
        <w:t>nit</w:t>
      </w:r>
      <w:proofErr w:type="spellEnd"/>
      <w:r>
        <w:t xml:space="preserve"> bey dein </w:t>
      </w:r>
      <w:proofErr w:type="spellStart"/>
      <w:r>
        <w:t>pfarkindern</w:t>
      </w:r>
      <w:proofErr w:type="spellEnd"/>
      <w:r>
        <w:t xml:space="preserve"> </w:t>
      </w:r>
      <w:proofErr w:type="spellStart"/>
      <w:r>
        <w:t>ainem</w:t>
      </w:r>
      <w:proofErr w:type="spellEnd"/>
      <w:r>
        <w:t xml:space="preserve"> andern </w:t>
      </w:r>
      <w:proofErr w:type="spellStart"/>
      <w:r>
        <w:t>lerer</w:t>
      </w:r>
      <w:proofErr w:type="spellEnd"/>
      <w:r>
        <w:t xml:space="preserve"> dann dich </w:t>
      </w:r>
      <w:proofErr w:type="spellStart"/>
      <w:r>
        <w:t>selbs</w:t>
      </w:r>
      <w:proofErr w:type="spellEnd"/>
      <w:r>
        <w:t xml:space="preserve"> </w:t>
      </w:r>
      <w:proofErr w:type="spellStart"/>
      <w:r>
        <w:t>erwachssenn</w:t>
      </w:r>
      <w:proofErr w:type="spellEnd"/>
      <w:r>
        <w:t xml:space="preserve">/ hast </w:t>
      </w:r>
      <w:proofErr w:type="spellStart"/>
      <w:r>
        <w:t>vrsach</w:t>
      </w:r>
      <w:proofErr w:type="spellEnd"/>
      <w:r>
        <w:t xml:space="preserve"> </w:t>
      </w:r>
      <w:proofErr w:type="spellStart"/>
      <w:r>
        <w:t>gnug</w:t>
      </w:r>
      <w:proofErr w:type="spellEnd"/>
      <w:r>
        <w:t xml:space="preserve"> wider in </w:t>
      </w:r>
      <w:proofErr w:type="spellStart"/>
      <w:r>
        <w:t>zufechten</w:t>
      </w:r>
      <w:proofErr w:type="spellEnd"/>
      <w:r>
        <w:t xml:space="preserve"> wie gehört ist/ </w:t>
      </w:r>
      <w:proofErr w:type="spellStart"/>
      <w:r>
        <w:t>billich</w:t>
      </w:r>
      <w:proofErr w:type="spellEnd"/>
      <w:r>
        <w:t xml:space="preserve"> verdrießlich hörest du seine Sermon lesen so er sich deiner </w:t>
      </w:r>
      <w:proofErr w:type="spellStart"/>
      <w:r>
        <w:t>gewonhait</w:t>
      </w:r>
      <w:proofErr w:type="spellEnd"/>
      <w:r>
        <w:t xml:space="preserve"> </w:t>
      </w:r>
      <w:proofErr w:type="spellStart"/>
      <w:r>
        <w:t>vnd</w:t>
      </w:r>
      <w:proofErr w:type="spellEnd"/>
      <w:r>
        <w:t xml:space="preserve"> </w:t>
      </w:r>
      <w:proofErr w:type="spellStart"/>
      <w:r>
        <w:t>herprachten</w:t>
      </w:r>
      <w:proofErr w:type="spellEnd"/>
      <w:r>
        <w:t xml:space="preserve"> </w:t>
      </w:r>
      <w:proofErr w:type="spellStart"/>
      <w:r>
        <w:t>gepraucht</w:t>
      </w:r>
      <w:proofErr w:type="spellEnd"/>
      <w:r>
        <w:t xml:space="preserve"> so gar nichts vergleicht. </w:t>
      </w:r>
      <w:proofErr w:type="spellStart"/>
      <w:r>
        <w:t>Eya</w:t>
      </w:r>
      <w:proofErr w:type="spellEnd"/>
      <w:r>
        <w:t xml:space="preserve"> </w:t>
      </w:r>
      <w:proofErr w:type="spellStart"/>
      <w:r>
        <w:t>wa</w:t>
      </w:r>
      <w:proofErr w:type="spellEnd"/>
      <w:r>
        <w:t xml:space="preserve"> </w:t>
      </w:r>
      <w:proofErr w:type="spellStart"/>
      <w:r>
        <w:t>fürt</w:t>
      </w:r>
      <w:proofErr w:type="spellEnd"/>
      <w:r>
        <w:t xml:space="preserve"> mich mein </w:t>
      </w:r>
      <w:proofErr w:type="spellStart"/>
      <w:r>
        <w:t>kunntschafft</w:t>
      </w:r>
      <w:proofErr w:type="spellEnd"/>
      <w:r>
        <w:t xml:space="preserve"> die ich zu dir </w:t>
      </w:r>
      <w:proofErr w:type="spellStart"/>
      <w:r>
        <w:t>mer</w:t>
      </w:r>
      <w:proofErr w:type="spellEnd"/>
      <w:r>
        <w:t xml:space="preserve"> dann andern </w:t>
      </w:r>
      <w:proofErr w:type="spellStart"/>
      <w:r>
        <w:t>Prelaten</w:t>
      </w:r>
      <w:proofErr w:type="spellEnd"/>
      <w:r>
        <w:t xml:space="preserve"> oder </w:t>
      </w:r>
      <w:proofErr w:type="spellStart"/>
      <w:r>
        <w:t>pfarrern</w:t>
      </w:r>
      <w:proofErr w:type="spellEnd"/>
      <w:r>
        <w:t xml:space="preserve"> hab/ </w:t>
      </w:r>
      <w:proofErr w:type="spellStart"/>
      <w:r>
        <w:t>vnd</w:t>
      </w:r>
      <w:proofErr w:type="spellEnd"/>
      <w:r>
        <w:t xml:space="preserve"> doch weil es </w:t>
      </w:r>
      <w:proofErr w:type="spellStart"/>
      <w:r>
        <w:t>gemain</w:t>
      </w:r>
      <w:proofErr w:type="spellEnd"/>
      <w:r>
        <w:t xml:space="preserve"> </w:t>
      </w:r>
      <w:proofErr w:type="spellStart"/>
      <w:r>
        <w:t>vnd</w:t>
      </w:r>
      <w:proofErr w:type="spellEnd"/>
      <w:r>
        <w:t xml:space="preserve"> offen ist/ du </w:t>
      </w:r>
      <w:proofErr w:type="spellStart"/>
      <w:r>
        <w:t>nit</w:t>
      </w:r>
      <w:proofErr w:type="spellEnd"/>
      <w:r>
        <w:t xml:space="preserve"> </w:t>
      </w:r>
      <w:proofErr w:type="spellStart"/>
      <w:r>
        <w:t>allain</w:t>
      </w:r>
      <w:proofErr w:type="spellEnd"/>
      <w:r>
        <w:t xml:space="preserve"> wie hie vor </w:t>
      </w:r>
      <w:proofErr w:type="spellStart"/>
      <w:r>
        <w:t>errzelt</w:t>
      </w:r>
      <w:proofErr w:type="spellEnd"/>
      <w:r>
        <w:t xml:space="preserve"> dein </w:t>
      </w:r>
      <w:proofErr w:type="spellStart"/>
      <w:r>
        <w:t>standt</w:t>
      </w:r>
      <w:proofErr w:type="spellEnd"/>
      <w:r>
        <w:t xml:space="preserve"> </w:t>
      </w:r>
      <w:proofErr w:type="spellStart"/>
      <w:r>
        <w:t>Christlichs</w:t>
      </w:r>
      <w:proofErr w:type="spellEnd"/>
      <w:r>
        <w:t xml:space="preserve"> </w:t>
      </w:r>
      <w:proofErr w:type="spellStart"/>
      <w:r>
        <w:t>gelerts</w:t>
      </w:r>
      <w:proofErr w:type="spellEnd"/>
      <w:r>
        <w:t xml:space="preserve"> </w:t>
      </w:r>
      <w:proofErr w:type="spellStart"/>
      <w:r>
        <w:t>lebens</w:t>
      </w:r>
      <w:proofErr w:type="spellEnd"/>
      <w:r>
        <w:t xml:space="preserve"> haltest/ sondern nahend des </w:t>
      </w:r>
      <w:proofErr w:type="spellStart"/>
      <w:r>
        <w:t>merer</w:t>
      </w:r>
      <w:proofErr w:type="spellEnd"/>
      <w:r>
        <w:t xml:space="preserve"> </w:t>
      </w:r>
      <w:proofErr w:type="spellStart"/>
      <w:r>
        <w:t>tails</w:t>
      </w:r>
      <w:proofErr w:type="spellEnd"/>
      <w:r>
        <w:t xml:space="preserve"> </w:t>
      </w:r>
      <w:proofErr w:type="spellStart"/>
      <w:r>
        <w:t>Prelaten</w:t>
      </w:r>
      <w:proofErr w:type="spellEnd"/>
      <w:r>
        <w:t xml:space="preserve">, </w:t>
      </w:r>
      <w:proofErr w:type="spellStart"/>
      <w:r>
        <w:t>pfarrer</w:t>
      </w:r>
      <w:proofErr w:type="spellEnd"/>
      <w:r>
        <w:t xml:space="preserve">/ </w:t>
      </w:r>
      <w:proofErr w:type="spellStart"/>
      <w:r>
        <w:t>vnd</w:t>
      </w:r>
      <w:proofErr w:type="spellEnd"/>
      <w:r>
        <w:t xml:space="preserve"> </w:t>
      </w:r>
      <w:proofErr w:type="spellStart"/>
      <w:r>
        <w:t>seelsorgern</w:t>
      </w:r>
      <w:proofErr w:type="spellEnd"/>
      <w:r>
        <w:t xml:space="preserve"> in </w:t>
      </w:r>
      <w:proofErr w:type="spellStart"/>
      <w:r>
        <w:t>vnsern</w:t>
      </w:r>
      <w:proofErr w:type="spellEnd"/>
      <w:r>
        <w:t xml:space="preserve"> landen/ </w:t>
      </w:r>
      <w:proofErr w:type="spellStart"/>
      <w:r>
        <w:t>sitten</w:t>
      </w:r>
      <w:proofErr w:type="spellEnd"/>
      <w:r>
        <w:t xml:space="preserve">/ </w:t>
      </w:r>
      <w:proofErr w:type="spellStart"/>
      <w:r>
        <w:t>vnd</w:t>
      </w:r>
      <w:proofErr w:type="spellEnd"/>
      <w:r>
        <w:t xml:space="preserve"> </w:t>
      </w:r>
      <w:proofErr w:type="spellStart"/>
      <w:r>
        <w:t>gewonhaiten</w:t>
      </w:r>
      <w:proofErr w:type="spellEnd"/>
      <w:r>
        <w:t xml:space="preserve"> zu der Romanisten gebrauch kommen/ dann fast aller </w:t>
      </w:r>
      <w:proofErr w:type="spellStart"/>
      <w:r>
        <w:t>Prelaten</w:t>
      </w:r>
      <w:proofErr w:type="spellEnd"/>
      <w:r>
        <w:t xml:space="preserve"> </w:t>
      </w:r>
      <w:proofErr w:type="spellStart"/>
      <w:r>
        <w:t>hendlung</w:t>
      </w:r>
      <w:proofErr w:type="spellEnd"/>
      <w:r>
        <w:t xml:space="preserve"> </w:t>
      </w:r>
      <w:proofErr w:type="spellStart"/>
      <w:r>
        <w:t>ain</w:t>
      </w:r>
      <w:proofErr w:type="spellEnd"/>
      <w:r>
        <w:t xml:space="preserve"> </w:t>
      </w:r>
      <w:proofErr w:type="spellStart"/>
      <w:r>
        <w:t>handwerck</w:t>
      </w:r>
      <w:proofErr w:type="spellEnd"/>
      <w:r>
        <w:t xml:space="preserve"> worden ist/ leben als von dir gesagt. </w:t>
      </w:r>
      <w:proofErr w:type="spellStart"/>
      <w:r>
        <w:t>Darumb</w:t>
      </w:r>
      <w:proofErr w:type="spellEnd"/>
      <w:r>
        <w:t xml:space="preserve"> dir </w:t>
      </w:r>
      <w:proofErr w:type="spellStart"/>
      <w:r>
        <w:t>dise</w:t>
      </w:r>
      <w:proofErr w:type="spellEnd"/>
      <w:r>
        <w:t xml:space="preserve"> meine </w:t>
      </w:r>
      <w:proofErr w:type="spellStart"/>
      <w:r>
        <w:t>getrewe</w:t>
      </w:r>
      <w:proofErr w:type="spellEnd"/>
      <w:r>
        <w:t xml:space="preserve"> </w:t>
      </w:r>
      <w:proofErr w:type="spellStart"/>
      <w:r>
        <w:t>wolmainung</w:t>
      </w:r>
      <w:proofErr w:type="spellEnd"/>
      <w:r>
        <w:t xml:space="preserve">/ </w:t>
      </w:r>
      <w:proofErr w:type="spellStart"/>
      <w:r>
        <w:t>nit</w:t>
      </w:r>
      <w:proofErr w:type="spellEnd"/>
      <w:r>
        <w:t xml:space="preserve"> von </w:t>
      </w:r>
      <w:proofErr w:type="spellStart"/>
      <w:r>
        <w:t>seinns</w:t>
      </w:r>
      <w:proofErr w:type="spellEnd"/>
      <w:r>
        <w:t xml:space="preserve"> </w:t>
      </w:r>
      <w:proofErr w:type="spellStart"/>
      <w:r>
        <w:t>wolstandt</w:t>
      </w:r>
      <w:proofErr w:type="spellEnd"/>
      <w:r>
        <w:t xml:space="preserve">/ </w:t>
      </w:r>
      <w:proofErr w:type="spellStart"/>
      <w:r>
        <w:t>sonder</w:t>
      </w:r>
      <w:proofErr w:type="spellEnd"/>
      <w:r>
        <w:t xml:space="preserve"> so es sich der </w:t>
      </w:r>
      <w:proofErr w:type="spellStart"/>
      <w:r>
        <w:t>warhait</w:t>
      </w:r>
      <w:proofErr w:type="spellEnd"/>
      <w:r>
        <w:t xml:space="preserve"> gleichet bey dir allein </w:t>
      </w:r>
      <w:proofErr w:type="spellStart"/>
      <w:r>
        <w:t>nit</w:t>
      </w:r>
      <w:proofErr w:type="spellEnd"/>
      <w:r>
        <w:t xml:space="preserve"> </w:t>
      </w:r>
      <w:proofErr w:type="spellStart"/>
      <w:r>
        <w:t>inhalt</w:t>
      </w:r>
      <w:proofErr w:type="spellEnd"/>
      <w:r>
        <w:t xml:space="preserve"> </w:t>
      </w:r>
      <w:proofErr w:type="spellStart"/>
      <w:r>
        <w:t>sonder</w:t>
      </w:r>
      <w:proofErr w:type="spellEnd"/>
      <w:r>
        <w:t xml:space="preserve"> </w:t>
      </w:r>
      <w:proofErr w:type="spellStart"/>
      <w:r>
        <w:t>zaigs</w:t>
      </w:r>
      <w:proofErr w:type="spellEnd"/>
      <w:r>
        <w:t xml:space="preserve"> den andern deins gleichen/ der </w:t>
      </w:r>
      <w:proofErr w:type="spellStart"/>
      <w:r>
        <w:t>mainung</w:t>
      </w:r>
      <w:proofErr w:type="spellEnd"/>
      <w:r>
        <w:t xml:space="preserve">/ das sie sich der </w:t>
      </w:r>
      <w:proofErr w:type="spellStart"/>
      <w:r>
        <w:t>gesatalt</w:t>
      </w:r>
      <w:proofErr w:type="spellEnd"/>
      <w:r>
        <w:t xml:space="preserve"> wie du/ von des Luthers leer ausschlissen </w:t>
      </w:r>
      <w:proofErr w:type="spellStart"/>
      <w:r>
        <w:t>vnd</w:t>
      </w:r>
      <w:proofErr w:type="spellEnd"/>
      <w:r>
        <w:t xml:space="preserve"> sich </w:t>
      </w:r>
      <w:proofErr w:type="spellStart"/>
      <w:r>
        <w:t>selbsgt</w:t>
      </w:r>
      <w:proofErr w:type="spellEnd"/>
      <w:r>
        <w:t xml:space="preserve"> entschuldigen. </w:t>
      </w:r>
      <w:proofErr w:type="spellStart"/>
      <w:r>
        <w:t>Beschließlich</w:t>
      </w:r>
      <w:proofErr w:type="spellEnd"/>
      <w:r>
        <w:t xml:space="preserve"> </w:t>
      </w:r>
      <w:proofErr w:type="spellStart"/>
      <w:r>
        <w:t>vermerck</w:t>
      </w:r>
      <w:proofErr w:type="spellEnd"/>
      <w:r>
        <w:t xml:space="preserve">/ </w:t>
      </w:r>
      <w:proofErr w:type="spellStart"/>
      <w:r>
        <w:t>lyß</w:t>
      </w:r>
      <w:proofErr w:type="spellEnd"/>
      <w:r>
        <w:t xml:space="preserve"> </w:t>
      </w:r>
      <w:proofErr w:type="spellStart"/>
      <w:r>
        <w:t>inwenndigs</w:t>
      </w:r>
      <w:proofErr w:type="spellEnd"/>
      <w:r>
        <w:t xml:space="preserve"> </w:t>
      </w:r>
      <w:proofErr w:type="spellStart"/>
      <w:r>
        <w:t>betrachts</w:t>
      </w:r>
      <w:proofErr w:type="spellEnd"/>
      <w:r>
        <w:t xml:space="preserve">/ </w:t>
      </w:r>
      <w:proofErr w:type="spellStart"/>
      <w:r>
        <w:t>nyms</w:t>
      </w:r>
      <w:proofErr w:type="spellEnd"/>
      <w:r>
        <w:t xml:space="preserve"> für dich/ </w:t>
      </w:r>
      <w:proofErr w:type="spellStart"/>
      <w:r>
        <w:t>vachs</w:t>
      </w:r>
      <w:proofErr w:type="spellEnd"/>
      <w:r>
        <w:t xml:space="preserve"> an </w:t>
      </w:r>
      <w:proofErr w:type="spellStart"/>
      <w:r>
        <w:t>leren</w:t>
      </w:r>
      <w:proofErr w:type="spellEnd"/>
      <w:r>
        <w:t xml:space="preserve"> bekenn die </w:t>
      </w:r>
      <w:proofErr w:type="spellStart"/>
      <w:r>
        <w:t>warheit</w:t>
      </w:r>
      <w:proofErr w:type="spellEnd"/>
      <w:r>
        <w:t xml:space="preserve">/ vergiß </w:t>
      </w:r>
      <w:proofErr w:type="spellStart"/>
      <w:r>
        <w:t>nit</w:t>
      </w:r>
      <w:proofErr w:type="spellEnd"/>
      <w:r>
        <w:t xml:space="preserve">/ acht gegenwertiger </w:t>
      </w:r>
      <w:proofErr w:type="spellStart"/>
      <w:r>
        <w:t>wirckung</w:t>
      </w:r>
      <w:proofErr w:type="spellEnd"/>
      <w:r>
        <w:t xml:space="preserve"> so </w:t>
      </w:r>
      <w:proofErr w:type="spellStart"/>
      <w:r>
        <w:t>finndest</w:t>
      </w:r>
      <w:proofErr w:type="spellEnd"/>
      <w:r>
        <w:t xml:space="preserve"> du </w:t>
      </w:r>
      <w:proofErr w:type="spellStart"/>
      <w:r>
        <w:t>begir</w:t>
      </w:r>
      <w:proofErr w:type="spellEnd"/>
      <w:r>
        <w:t xml:space="preserve"> zuhaben zu </w:t>
      </w:r>
      <w:proofErr w:type="spellStart"/>
      <w:r>
        <w:t>künfftigen</w:t>
      </w:r>
      <w:proofErr w:type="spellEnd"/>
      <w:r>
        <w:t xml:space="preserve"> leben (so </w:t>
      </w:r>
      <w:proofErr w:type="spellStart"/>
      <w:r>
        <w:t>wirstu</w:t>
      </w:r>
      <w:proofErr w:type="spellEnd"/>
      <w:r>
        <w:t xml:space="preserve"> </w:t>
      </w:r>
      <w:proofErr w:type="spellStart"/>
      <w:r>
        <w:t>mercken</w:t>
      </w:r>
      <w:proofErr w:type="spellEnd"/>
      <w:r>
        <w:t xml:space="preserve">) glaub/ das das gut </w:t>
      </w:r>
      <w:proofErr w:type="spellStart"/>
      <w:r>
        <w:t>vnd</w:t>
      </w:r>
      <w:proofErr w:type="spellEnd"/>
      <w:r>
        <w:t xml:space="preserve"> aller </w:t>
      </w:r>
      <w:proofErr w:type="spellStart"/>
      <w:r>
        <w:t>best</w:t>
      </w:r>
      <w:proofErr w:type="spellEnd"/>
      <w:r>
        <w:t xml:space="preserve"> ding ist nach dem </w:t>
      </w:r>
      <w:proofErr w:type="spellStart"/>
      <w:r>
        <w:t>außgang</w:t>
      </w:r>
      <w:proofErr w:type="spellEnd"/>
      <w:r>
        <w:t xml:space="preserve"> bey </w:t>
      </w:r>
      <w:proofErr w:type="spellStart"/>
      <w:r>
        <w:t>vns</w:t>
      </w:r>
      <w:proofErr w:type="spellEnd"/>
      <w:r>
        <w:t xml:space="preserve"> in </w:t>
      </w:r>
      <w:proofErr w:type="spellStart"/>
      <w:r>
        <w:t>ewigkait</w:t>
      </w:r>
      <w:proofErr w:type="spellEnd"/>
      <w:r>
        <w:t xml:space="preserve"> (also </w:t>
      </w:r>
      <w:proofErr w:type="spellStart"/>
      <w:r>
        <w:t>thum</w:t>
      </w:r>
      <w:proofErr w:type="spellEnd"/>
      <w:r>
        <w:t xml:space="preserve"> im) das </w:t>
      </w:r>
      <w:proofErr w:type="spellStart"/>
      <w:r>
        <w:t>wirt</w:t>
      </w:r>
      <w:proofErr w:type="spellEnd"/>
      <w:r>
        <w:t xml:space="preserve"> dich machen recht </w:t>
      </w:r>
      <w:proofErr w:type="spellStart"/>
      <w:r>
        <w:t>vermercken</w:t>
      </w:r>
      <w:proofErr w:type="spellEnd"/>
      <w:r>
        <w:t xml:space="preserve"> </w:t>
      </w:r>
      <w:proofErr w:type="spellStart"/>
      <w:r>
        <w:t>vnd</w:t>
      </w:r>
      <w:proofErr w:type="spellEnd"/>
      <w:r>
        <w:t xml:space="preserve"> </w:t>
      </w:r>
      <w:proofErr w:type="spellStart"/>
      <w:r>
        <w:t>verstan</w:t>
      </w:r>
      <w:proofErr w:type="spellEnd"/>
      <w:r>
        <w:t xml:space="preserve"> </w:t>
      </w:r>
      <w:proofErr w:type="spellStart"/>
      <w:r>
        <w:t>ainen</w:t>
      </w:r>
      <w:proofErr w:type="spellEnd"/>
      <w:r>
        <w:t xml:space="preserve"> </w:t>
      </w:r>
      <w:proofErr w:type="spellStart"/>
      <w:r>
        <w:t>gutten</w:t>
      </w:r>
      <w:proofErr w:type="spellEnd"/>
      <w:r>
        <w:t xml:space="preserve"> </w:t>
      </w:r>
      <w:proofErr w:type="spellStart"/>
      <w:r>
        <w:t>lerer</w:t>
      </w:r>
      <w:proofErr w:type="spellEnd"/>
      <w:r>
        <w:t xml:space="preserve">. </w:t>
      </w:r>
      <w:proofErr w:type="spellStart"/>
      <w:r>
        <w:t>Allain</w:t>
      </w:r>
      <w:proofErr w:type="spellEnd"/>
      <w:r>
        <w:t xml:space="preserve"> </w:t>
      </w:r>
      <w:proofErr w:type="spellStart"/>
      <w:r>
        <w:t>got</w:t>
      </w:r>
      <w:proofErr w:type="spellEnd"/>
      <w:r>
        <w:t xml:space="preserve"> die </w:t>
      </w:r>
      <w:proofErr w:type="spellStart"/>
      <w:r>
        <w:t>eer</w:t>
      </w:r>
      <w:proofErr w:type="spellEnd"/>
      <w:r>
        <w:t xml:space="preserve">/ </w:t>
      </w:r>
      <w:proofErr w:type="spellStart"/>
      <w:r>
        <w:t>vns</w:t>
      </w:r>
      <w:proofErr w:type="spellEnd"/>
      <w:r>
        <w:t xml:space="preserve"> sein </w:t>
      </w:r>
      <w:proofErr w:type="spellStart"/>
      <w:r>
        <w:t>gnad</w:t>
      </w:r>
      <w:proofErr w:type="spellEnd"/>
      <w:r>
        <w:t xml:space="preserve">/ </w:t>
      </w:r>
      <w:proofErr w:type="spellStart"/>
      <w:r>
        <w:t>zumercken</w:t>
      </w:r>
      <w:proofErr w:type="spellEnd"/>
      <w:r>
        <w:t xml:space="preserve"> die </w:t>
      </w:r>
      <w:proofErr w:type="spellStart"/>
      <w:r>
        <w:t>gutten</w:t>
      </w:r>
      <w:proofErr w:type="spellEnd"/>
      <w:r>
        <w:t xml:space="preserve"> ding </w:t>
      </w:r>
      <w:proofErr w:type="spellStart"/>
      <w:r>
        <w:t>anzunemen</w:t>
      </w:r>
      <w:proofErr w:type="spellEnd"/>
      <w:r>
        <w:t xml:space="preserve"> im </w:t>
      </w:r>
      <w:proofErr w:type="spellStart"/>
      <w:r>
        <w:t>gaist</w:t>
      </w:r>
      <w:proofErr w:type="spellEnd"/>
      <w:r>
        <w:t>. Amen.</w:t>
      </w:r>
    </w:p>
    <w:p w14:paraId="5EC589AC" w14:textId="77777777" w:rsidR="00660CF9" w:rsidRDefault="00F133C6" w:rsidP="00660CF9">
      <w:pPr>
        <w:pStyle w:val="berschrift2"/>
        <w:rPr>
          <w:sz w:val="36"/>
          <w:szCs w:val="36"/>
          <w:lang w:eastAsia="de-DE"/>
        </w:rPr>
      </w:pPr>
      <w:hyperlink r:id="rId8" w:history="1">
        <w:proofErr w:type="spellStart"/>
        <w:r w:rsidR="00660CF9">
          <w:rPr>
            <w:rStyle w:val="Hyperlink"/>
          </w:rPr>
          <w:t>Eberlin</w:t>
        </w:r>
        <w:proofErr w:type="spellEnd"/>
        <w:r w:rsidR="00660CF9">
          <w:rPr>
            <w:rStyle w:val="Hyperlink"/>
          </w:rPr>
          <w:t xml:space="preserve"> von Günzburg an Bürgermeister Conrad Eberhard und Thomas Zweifel in Rothenburg.</w:t>
        </w:r>
      </w:hyperlink>
      <w:r w:rsidR="00660CF9">
        <w:t xml:space="preserve"> </w:t>
      </w:r>
    </w:p>
    <w:p w14:paraId="5B3F73DC" w14:textId="77777777" w:rsidR="00660CF9" w:rsidRDefault="00F133C6" w:rsidP="00660CF9">
      <w:pPr>
        <w:pStyle w:val="berschrift5"/>
      </w:pPr>
      <w:hyperlink r:id="rId9" w:tooltip="13:40" w:history="1">
        <w:r w:rsidR="00660CF9">
          <w:rPr>
            <w:rStyle w:val="Hyperlink"/>
          </w:rPr>
          <w:t xml:space="preserve">11. September 1525 </w:t>
        </w:r>
      </w:hyperlink>
      <w:hyperlink r:id="rId10" w:tooltip="Zeige alle Beiträge von Andreas" w:history="1">
        <w:r w:rsidR="00660CF9">
          <w:rPr>
            <w:rStyle w:val="Hyperlink"/>
          </w:rPr>
          <w:t>Andreas</w:t>
        </w:r>
      </w:hyperlink>
    </w:p>
    <w:p w14:paraId="2C4C99BD" w14:textId="77777777" w:rsidR="00660CF9" w:rsidRDefault="00660CF9" w:rsidP="00660CF9">
      <w:pPr>
        <w:pStyle w:val="StandardWeb"/>
      </w:pPr>
      <w:r>
        <w:t>Ansbach, d. 11.9.1525</w:t>
      </w:r>
      <w:r>
        <w:br/>
        <w:t xml:space="preserve">Gnad </w:t>
      </w:r>
      <w:proofErr w:type="spellStart"/>
      <w:r>
        <w:t>vnd</w:t>
      </w:r>
      <w:proofErr w:type="spellEnd"/>
      <w:r>
        <w:t xml:space="preserve"> </w:t>
      </w:r>
      <w:proofErr w:type="spellStart"/>
      <w:r>
        <w:t>frid</w:t>
      </w:r>
      <w:proofErr w:type="spellEnd"/>
      <w:r>
        <w:t xml:space="preserve"> von </w:t>
      </w:r>
      <w:proofErr w:type="spellStart"/>
      <w:r>
        <w:t>Got</w:t>
      </w:r>
      <w:proofErr w:type="spellEnd"/>
      <w:r>
        <w:t xml:space="preserve">. </w:t>
      </w:r>
      <w:proofErr w:type="spellStart"/>
      <w:r>
        <w:t>Erbarn</w:t>
      </w:r>
      <w:proofErr w:type="spellEnd"/>
      <w:r>
        <w:t xml:space="preserve">, achtbare Herrn </w:t>
      </w:r>
      <w:proofErr w:type="spellStart"/>
      <w:r>
        <w:t>vnd</w:t>
      </w:r>
      <w:proofErr w:type="spellEnd"/>
      <w:r>
        <w:t xml:space="preserve"> </w:t>
      </w:r>
      <w:proofErr w:type="spellStart"/>
      <w:r>
        <w:t>freundt</w:t>
      </w:r>
      <w:proofErr w:type="spellEnd"/>
      <w:r>
        <w:t xml:space="preserve">. In </w:t>
      </w:r>
      <w:proofErr w:type="spellStart"/>
      <w:r>
        <w:t>diser</w:t>
      </w:r>
      <w:proofErr w:type="spellEnd"/>
      <w:r>
        <w:t xml:space="preserve"> </w:t>
      </w:r>
      <w:proofErr w:type="spellStart"/>
      <w:r>
        <w:t>gschrift</w:t>
      </w:r>
      <w:proofErr w:type="spellEnd"/>
      <w:r>
        <w:t xml:space="preserve"> Ehr </w:t>
      </w:r>
      <w:proofErr w:type="spellStart"/>
      <w:r>
        <w:t>Jorgen</w:t>
      </w:r>
      <w:proofErr w:type="spellEnd"/>
      <w:r>
        <w:t xml:space="preserve"> Voglers finden Ihr das </w:t>
      </w:r>
      <w:proofErr w:type="spellStart"/>
      <w:r>
        <w:t>argument</w:t>
      </w:r>
      <w:proofErr w:type="spellEnd"/>
      <w:r>
        <w:t xml:space="preserve"> des </w:t>
      </w:r>
      <w:proofErr w:type="spellStart"/>
      <w:r>
        <w:t>handels</w:t>
      </w:r>
      <w:proofErr w:type="spellEnd"/>
      <w:r>
        <w:t xml:space="preserve"> </w:t>
      </w:r>
      <w:proofErr w:type="spellStart"/>
      <w:r>
        <w:t>darvmb</w:t>
      </w:r>
      <w:proofErr w:type="spellEnd"/>
      <w:r>
        <w:t xml:space="preserve"> ich auch </w:t>
      </w:r>
      <w:proofErr w:type="spellStart"/>
      <w:r>
        <w:t>ietzt</w:t>
      </w:r>
      <w:proofErr w:type="spellEnd"/>
      <w:r>
        <w:t xml:space="preserve"> an euch schreibe. </w:t>
      </w:r>
      <w:proofErr w:type="spellStart"/>
      <w:r>
        <w:t>Nahmlich</w:t>
      </w:r>
      <w:proofErr w:type="spellEnd"/>
      <w:r>
        <w:t xml:space="preserve"> wie bey euch </w:t>
      </w:r>
      <w:proofErr w:type="spellStart"/>
      <w:r>
        <w:t>gottes</w:t>
      </w:r>
      <w:proofErr w:type="spellEnd"/>
      <w:r>
        <w:t xml:space="preserve"> </w:t>
      </w:r>
      <w:proofErr w:type="spellStart"/>
      <w:r>
        <w:t>wort</w:t>
      </w:r>
      <w:proofErr w:type="spellEnd"/>
      <w:r>
        <w:t xml:space="preserve"> geachtet </w:t>
      </w:r>
      <w:proofErr w:type="spellStart"/>
      <w:r>
        <w:t>werd</w:t>
      </w:r>
      <w:proofErr w:type="spellEnd"/>
      <w:r>
        <w:t xml:space="preserve"> als ein </w:t>
      </w:r>
      <w:proofErr w:type="spellStart"/>
      <w:r>
        <w:t>vrsal</w:t>
      </w:r>
      <w:proofErr w:type="spellEnd"/>
      <w:r>
        <w:t xml:space="preserve">, </w:t>
      </w:r>
      <w:proofErr w:type="spellStart"/>
      <w:r>
        <w:t>nechst</w:t>
      </w:r>
      <w:proofErr w:type="spellEnd"/>
      <w:r>
        <w:t xml:space="preserve"> </w:t>
      </w:r>
      <w:proofErr w:type="spellStart"/>
      <w:r>
        <w:t>vergangner</w:t>
      </w:r>
      <w:proofErr w:type="spellEnd"/>
      <w:r>
        <w:t xml:space="preserve"> </w:t>
      </w:r>
      <w:proofErr w:type="spellStart"/>
      <w:r>
        <w:t>emborung</w:t>
      </w:r>
      <w:proofErr w:type="spellEnd"/>
      <w:r>
        <w:t xml:space="preserve"> </w:t>
      </w:r>
      <w:proofErr w:type="spellStart"/>
      <w:r>
        <w:t>darvmb</w:t>
      </w:r>
      <w:proofErr w:type="spellEnd"/>
      <w:r>
        <w:t xml:space="preserve"> man auch </w:t>
      </w:r>
      <w:proofErr w:type="spellStart"/>
      <w:r>
        <w:t>vnserm</w:t>
      </w:r>
      <w:proofErr w:type="spellEnd"/>
      <w:r>
        <w:t xml:space="preserve"> </w:t>
      </w:r>
      <w:proofErr w:type="spellStart"/>
      <w:r>
        <w:t>Euangelio</w:t>
      </w:r>
      <w:proofErr w:type="spellEnd"/>
      <w:r>
        <w:t xml:space="preserve">. </w:t>
      </w:r>
      <w:proofErr w:type="spellStart"/>
      <w:r>
        <w:t>woe</w:t>
      </w:r>
      <w:proofErr w:type="spellEnd"/>
      <w:r>
        <w:t xml:space="preserve"> durch </w:t>
      </w:r>
      <w:proofErr w:type="spellStart"/>
      <w:r>
        <w:t>gottes</w:t>
      </w:r>
      <w:proofErr w:type="spellEnd"/>
      <w:r>
        <w:t xml:space="preserve"> </w:t>
      </w:r>
      <w:proofErr w:type="spellStart"/>
      <w:r>
        <w:t>gnad</w:t>
      </w:r>
      <w:proofErr w:type="spellEnd"/>
      <w:r>
        <w:t xml:space="preserve"> </w:t>
      </w:r>
      <w:proofErr w:type="spellStart"/>
      <w:r>
        <w:t>newlich</w:t>
      </w:r>
      <w:proofErr w:type="spellEnd"/>
      <w:r>
        <w:t xml:space="preserve"> wider </w:t>
      </w:r>
      <w:proofErr w:type="spellStart"/>
      <w:r>
        <w:t>erschynen</w:t>
      </w:r>
      <w:proofErr w:type="spellEnd"/>
      <w:r>
        <w:t xml:space="preserve">, die schuld gibt als wolle es alle </w:t>
      </w:r>
      <w:proofErr w:type="spellStart"/>
      <w:r>
        <w:t>oberkait</w:t>
      </w:r>
      <w:proofErr w:type="spellEnd"/>
      <w:r>
        <w:t xml:space="preserve"> </w:t>
      </w:r>
      <w:proofErr w:type="spellStart"/>
      <w:r>
        <w:t>vnd</w:t>
      </w:r>
      <w:proofErr w:type="spellEnd"/>
      <w:r>
        <w:t xml:space="preserve"> </w:t>
      </w:r>
      <w:proofErr w:type="spellStart"/>
      <w:r>
        <w:t>orden</w:t>
      </w:r>
      <w:proofErr w:type="spellEnd"/>
      <w:r>
        <w:t xml:space="preserve"> … </w:t>
      </w:r>
      <w:proofErr w:type="spellStart"/>
      <w:r>
        <w:t>gewalt</w:t>
      </w:r>
      <w:proofErr w:type="spellEnd"/>
      <w:r>
        <w:t xml:space="preserve"> vertilgen, den </w:t>
      </w:r>
      <w:proofErr w:type="spellStart"/>
      <w:r>
        <w:t>gemainen</w:t>
      </w:r>
      <w:proofErr w:type="spellEnd"/>
      <w:r>
        <w:t xml:space="preserve"> man mutwillig machen alle </w:t>
      </w:r>
      <w:proofErr w:type="spellStart"/>
      <w:r>
        <w:t>burbrey</w:t>
      </w:r>
      <w:proofErr w:type="spellEnd"/>
      <w:r>
        <w:t xml:space="preserve"> </w:t>
      </w:r>
      <w:proofErr w:type="spellStart"/>
      <w:r>
        <w:t>furdern</w:t>
      </w:r>
      <w:proofErr w:type="spellEnd"/>
      <w:r>
        <w:t xml:space="preserve"> </w:t>
      </w:r>
      <w:proofErr w:type="spellStart"/>
      <w:r>
        <w:t>etc</w:t>
      </w:r>
      <w:proofErr w:type="spellEnd"/>
      <w:r>
        <w:t xml:space="preserve">, das wahrlich </w:t>
      </w:r>
      <w:proofErr w:type="spellStart"/>
      <w:r>
        <w:t>nit</w:t>
      </w:r>
      <w:proofErr w:type="spellEnd"/>
      <w:r>
        <w:t xml:space="preserve"> ist, mehr aber </w:t>
      </w:r>
      <w:proofErr w:type="spellStart"/>
      <w:r>
        <w:t>leret</w:t>
      </w:r>
      <w:proofErr w:type="spellEnd"/>
      <w:r>
        <w:t xml:space="preserve"> es </w:t>
      </w:r>
      <w:proofErr w:type="spellStart"/>
      <w:r>
        <w:t>gedult</w:t>
      </w:r>
      <w:proofErr w:type="spellEnd"/>
      <w:r>
        <w:t xml:space="preserve"> gehorsam </w:t>
      </w:r>
      <w:proofErr w:type="spellStart"/>
      <w:r>
        <w:t>diemut</w:t>
      </w:r>
      <w:proofErr w:type="spellEnd"/>
      <w:r>
        <w:t xml:space="preserve"> </w:t>
      </w:r>
      <w:proofErr w:type="spellStart"/>
      <w:r>
        <w:t>zucht</w:t>
      </w:r>
      <w:proofErr w:type="spellEnd"/>
      <w:r>
        <w:t xml:space="preserve"> etc.. </w:t>
      </w:r>
      <w:proofErr w:type="spellStart"/>
      <w:r>
        <w:t>alls</w:t>
      </w:r>
      <w:proofErr w:type="spellEnd"/>
      <w:r>
        <w:t xml:space="preserve"> meine </w:t>
      </w:r>
      <w:proofErr w:type="spellStart"/>
      <w:r>
        <w:t>vnd</w:t>
      </w:r>
      <w:proofErr w:type="spellEnd"/>
      <w:r>
        <w:t xml:space="preserve"> anderer rechten predige </w:t>
      </w:r>
      <w:proofErr w:type="spellStart"/>
      <w:r>
        <w:t>beweysen</w:t>
      </w:r>
      <w:proofErr w:type="spellEnd"/>
      <w:r>
        <w:t xml:space="preserve"> mag, so bin ich beredt durch christlich </w:t>
      </w:r>
      <w:proofErr w:type="spellStart"/>
      <w:r>
        <w:t>lewt</w:t>
      </w:r>
      <w:proofErr w:type="spellEnd"/>
      <w:r>
        <w:t xml:space="preserve">, mich zu euch </w:t>
      </w:r>
      <w:proofErr w:type="spellStart"/>
      <w:r>
        <w:t>zefügen</w:t>
      </w:r>
      <w:proofErr w:type="spellEnd"/>
      <w:r>
        <w:t xml:space="preserve">, bösen </w:t>
      </w:r>
      <w:proofErr w:type="spellStart"/>
      <w:r>
        <w:t>wahn</w:t>
      </w:r>
      <w:proofErr w:type="spellEnd"/>
      <w:r>
        <w:t xml:space="preserve"> wider </w:t>
      </w:r>
      <w:proofErr w:type="spellStart"/>
      <w:r>
        <w:t>gottes</w:t>
      </w:r>
      <w:proofErr w:type="spellEnd"/>
      <w:r>
        <w:t xml:space="preserve"> </w:t>
      </w:r>
      <w:proofErr w:type="spellStart"/>
      <w:r>
        <w:t>wort</w:t>
      </w:r>
      <w:proofErr w:type="spellEnd"/>
      <w:r>
        <w:t xml:space="preserve"> </w:t>
      </w:r>
      <w:proofErr w:type="spellStart"/>
      <w:r>
        <w:t>Ingefasst</w:t>
      </w:r>
      <w:proofErr w:type="spellEnd"/>
      <w:r>
        <w:t xml:space="preserve"> mit </w:t>
      </w:r>
      <w:proofErr w:type="spellStart"/>
      <w:r>
        <w:t>gotts</w:t>
      </w:r>
      <w:proofErr w:type="spellEnd"/>
      <w:r>
        <w:t xml:space="preserve"> </w:t>
      </w:r>
      <w:proofErr w:type="spellStart"/>
      <w:r>
        <w:t>hilff</w:t>
      </w:r>
      <w:proofErr w:type="spellEnd"/>
      <w:r>
        <w:t xml:space="preserve"> abzustellen. In </w:t>
      </w:r>
      <w:proofErr w:type="spellStart"/>
      <w:r>
        <w:t>hofnung</w:t>
      </w:r>
      <w:proofErr w:type="spellEnd"/>
      <w:r>
        <w:t xml:space="preserve">, </w:t>
      </w:r>
      <w:proofErr w:type="spellStart"/>
      <w:r>
        <w:t>ainn</w:t>
      </w:r>
      <w:proofErr w:type="spellEnd"/>
      <w:r>
        <w:t xml:space="preserve"> </w:t>
      </w:r>
      <w:proofErr w:type="spellStart"/>
      <w:r>
        <w:t>erber</w:t>
      </w:r>
      <w:proofErr w:type="spellEnd"/>
      <w:r>
        <w:t xml:space="preserve"> </w:t>
      </w:r>
      <w:proofErr w:type="spellStart"/>
      <w:r>
        <w:t>ratt</w:t>
      </w:r>
      <w:proofErr w:type="spellEnd"/>
      <w:r>
        <w:t xml:space="preserve"> </w:t>
      </w:r>
      <w:proofErr w:type="spellStart"/>
      <w:r>
        <w:t>vnd</w:t>
      </w:r>
      <w:proofErr w:type="spellEnd"/>
      <w:r>
        <w:t xml:space="preserve"> andere </w:t>
      </w:r>
      <w:proofErr w:type="spellStart"/>
      <w:r>
        <w:t>erber</w:t>
      </w:r>
      <w:proofErr w:type="spellEnd"/>
      <w:r>
        <w:t xml:space="preserve"> </w:t>
      </w:r>
      <w:proofErr w:type="spellStart"/>
      <w:r>
        <w:t>lewt</w:t>
      </w:r>
      <w:proofErr w:type="spellEnd"/>
      <w:r>
        <w:t xml:space="preserve"> wurden </w:t>
      </w:r>
      <w:proofErr w:type="spellStart"/>
      <w:r>
        <w:t>ain</w:t>
      </w:r>
      <w:proofErr w:type="spellEnd"/>
      <w:r>
        <w:t xml:space="preserve"> gefallen. und </w:t>
      </w:r>
      <w:proofErr w:type="spellStart"/>
      <w:r>
        <w:t>filen</w:t>
      </w:r>
      <w:proofErr w:type="spellEnd"/>
      <w:r>
        <w:t xml:space="preserve"> nutz davon </w:t>
      </w:r>
      <w:proofErr w:type="spellStart"/>
      <w:r>
        <w:t>entpfahen</w:t>
      </w:r>
      <w:proofErr w:type="spellEnd"/>
      <w:r>
        <w:t xml:space="preserve">. So bin ich hie zu Ansbach </w:t>
      </w:r>
      <w:proofErr w:type="spellStart"/>
      <w:r>
        <w:t>ausz</w:t>
      </w:r>
      <w:proofErr w:type="spellEnd"/>
      <w:r>
        <w:t xml:space="preserve"> </w:t>
      </w:r>
      <w:proofErr w:type="spellStart"/>
      <w:r>
        <w:t>geschäften</w:t>
      </w:r>
      <w:proofErr w:type="spellEnd"/>
      <w:r>
        <w:t xml:space="preserve">, </w:t>
      </w:r>
      <w:proofErr w:type="spellStart"/>
      <w:r>
        <w:t>darvmb</w:t>
      </w:r>
      <w:proofErr w:type="spellEnd"/>
      <w:r>
        <w:t xml:space="preserve"> ich </w:t>
      </w:r>
      <w:proofErr w:type="spellStart"/>
      <w:r>
        <w:t>hewt</w:t>
      </w:r>
      <w:proofErr w:type="spellEnd"/>
      <w:r>
        <w:t xml:space="preserve"> </w:t>
      </w:r>
      <w:proofErr w:type="spellStart"/>
      <w:r>
        <w:t>nit</w:t>
      </w:r>
      <w:proofErr w:type="spellEnd"/>
      <w:r>
        <w:t xml:space="preserve"> </w:t>
      </w:r>
      <w:proofErr w:type="spellStart"/>
      <w:r>
        <w:t>wol</w:t>
      </w:r>
      <w:proofErr w:type="spellEnd"/>
      <w:r>
        <w:t xml:space="preserve"> mag abziehen, aber die </w:t>
      </w:r>
      <w:proofErr w:type="spellStart"/>
      <w:r>
        <w:t>furgschrift</w:t>
      </w:r>
      <w:proofErr w:type="spellEnd"/>
      <w:r>
        <w:t xml:space="preserve"> schick ich </w:t>
      </w:r>
      <w:proofErr w:type="spellStart"/>
      <w:r>
        <w:t>eufch</w:t>
      </w:r>
      <w:proofErr w:type="spellEnd"/>
      <w:r>
        <w:t xml:space="preserve"> Bittend. Ihr wollen erfahren ob man mich </w:t>
      </w:r>
      <w:proofErr w:type="spellStart"/>
      <w:r>
        <w:t>wolet</w:t>
      </w:r>
      <w:proofErr w:type="spellEnd"/>
      <w:r>
        <w:t xml:space="preserve"> lassen </w:t>
      </w:r>
      <w:proofErr w:type="spellStart"/>
      <w:r>
        <w:t>ainmal</w:t>
      </w:r>
      <w:proofErr w:type="spellEnd"/>
      <w:r>
        <w:t xml:space="preserve"> oder zwey predigen </w:t>
      </w:r>
      <w:proofErr w:type="spellStart"/>
      <w:r>
        <w:t>alain</w:t>
      </w:r>
      <w:proofErr w:type="spellEnd"/>
      <w:r>
        <w:t xml:space="preserve"> zu verhören, so </w:t>
      </w:r>
      <w:proofErr w:type="spellStart"/>
      <w:r>
        <w:t>wolt</w:t>
      </w:r>
      <w:proofErr w:type="spellEnd"/>
      <w:r>
        <w:t xml:space="preserve"> ich mich </w:t>
      </w:r>
      <w:proofErr w:type="spellStart"/>
      <w:r>
        <w:t>auff</w:t>
      </w:r>
      <w:proofErr w:type="spellEnd"/>
      <w:r>
        <w:t xml:space="preserve"> Donnerstag zu euch fügen, </w:t>
      </w:r>
      <w:proofErr w:type="spellStart"/>
      <w:r>
        <w:t>vnd</w:t>
      </w:r>
      <w:proofErr w:type="spellEnd"/>
      <w:r>
        <w:t xml:space="preserve"> sobald Ihr euch bereden und bewerben bey denen dar an </w:t>
      </w:r>
      <w:proofErr w:type="spellStart"/>
      <w:r>
        <w:t>ligt</w:t>
      </w:r>
      <w:proofErr w:type="spellEnd"/>
      <w:r>
        <w:t xml:space="preserve">. </w:t>
      </w:r>
      <w:proofErr w:type="spellStart"/>
      <w:r>
        <w:t>antwurt</w:t>
      </w:r>
      <w:proofErr w:type="spellEnd"/>
      <w:r>
        <w:t xml:space="preserve"> zu geben. </w:t>
      </w:r>
      <w:proofErr w:type="spellStart"/>
      <w:r>
        <w:t>wolt</w:t>
      </w:r>
      <w:proofErr w:type="spellEnd"/>
      <w:r>
        <w:t xml:space="preserve"> Ihr mir </w:t>
      </w:r>
      <w:proofErr w:type="spellStart"/>
      <w:r>
        <w:t>ainen</w:t>
      </w:r>
      <w:proofErr w:type="spellEnd"/>
      <w:r>
        <w:t xml:space="preserve"> </w:t>
      </w:r>
      <w:proofErr w:type="spellStart"/>
      <w:r>
        <w:t>botten</w:t>
      </w:r>
      <w:proofErr w:type="spellEnd"/>
      <w:r>
        <w:t xml:space="preserve"> hie her gen Anspach zu her Jorg </w:t>
      </w:r>
      <w:proofErr w:type="spellStart"/>
      <w:r>
        <w:t>voglers</w:t>
      </w:r>
      <w:proofErr w:type="spellEnd"/>
      <w:r>
        <w:t xml:space="preserve"> oder In her </w:t>
      </w:r>
      <w:proofErr w:type="spellStart"/>
      <w:r>
        <w:t>hans</w:t>
      </w:r>
      <w:proofErr w:type="spellEnd"/>
      <w:r>
        <w:t xml:space="preserve"> von Schwarzenberg </w:t>
      </w:r>
      <w:proofErr w:type="spellStart"/>
      <w:r>
        <w:t>husz</w:t>
      </w:r>
      <w:proofErr w:type="spellEnd"/>
      <w:r>
        <w:t xml:space="preserve"> schicken, </w:t>
      </w:r>
      <w:proofErr w:type="spellStart"/>
      <w:r>
        <w:t>wil</w:t>
      </w:r>
      <w:proofErr w:type="spellEnd"/>
      <w:r>
        <w:t xml:space="preserve"> ich Ihro </w:t>
      </w:r>
      <w:proofErr w:type="spellStart"/>
      <w:r>
        <w:t>trewlich</w:t>
      </w:r>
      <w:proofErr w:type="spellEnd"/>
      <w:r>
        <w:t xml:space="preserve"> lohnen. Ich </w:t>
      </w:r>
      <w:proofErr w:type="spellStart"/>
      <w:r>
        <w:t>wolt</w:t>
      </w:r>
      <w:proofErr w:type="spellEnd"/>
      <w:r>
        <w:t xml:space="preserve"> das mir </w:t>
      </w:r>
      <w:proofErr w:type="spellStart"/>
      <w:r>
        <w:t>botschaft</w:t>
      </w:r>
      <w:proofErr w:type="spellEnd"/>
      <w:r>
        <w:t xml:space="preserve"> käme </w:t>
      </w:r>
      <w:proofErr w:type="spellStart"/>
      <w:r>
        <w:t>auff</w:t>
      </w:r>
      <w:proofErr w:type="spellEnd"/>
      <w:r>
        <w:t xml:space="preserve"> </w:t>
      </w:r>
      <w:proofErr w:type="spellStart"/>
      <w:r>
        <w:t>necht</w:t>
      </w:r>
      <w:proofErr w:type="spellEnd"/>
      <w:r>
        <w:t xml:space="preserve"> Mittwoch, So nichts dar an </w:t>
      </w:r>
      <w:proofErr w:type="spellStart"/>
      <w:r>
        <w:t>were</w:t>
      </w:r>
      <w:proofErr w:type="spellEnd"/>
      <w:r>
        <w:t xml:space="preserve"> </w:t>
      </w:r>
      <w:proofErr w:type="spellStart"/>
      <w:r>
        <w:t>wolt</w:t>
      </w:r>
      <w:proofErr w:type="spellEnd"/>
      <w:r>
        <w:t xml:space="preserve"> Ich auf </w:t>
      </w:r>
      <w:proofErr w:type="spellStart"/>
      <w:r>
        <w:t>Dornstag</w:t>
      </w:r>
      <w:proofErr w:type="spellEnd"/>
      <w:r>
        <w:t xml:space="preserve"> wider gen Nürnberg </w:t>
      </w:r>
      <w:proofErr w:type="spellStart"/>
      <w:r>
        <w:t>faren</w:t>
      </w:r>
      <w:proofErr w:type="spellEnd"/>
      <w:r>
        <w:t xml:space="preserve">. Ihr als christlich </w:t>
      </w:r>
      <w:proofErr w:type="spellStart"/>
      <w:r>
        <w:t>lewt</w:t>
      </w:r>
      <w:proofErr w:type="spellEnd"/>
      <w:r>
        <w:t xml:space="preserve"> </w:t>
      </w:r>
      <w:proofErr w:type="spellStart"/>
      <w:r>
        <w:t>verstandt</w:t>
      </w:r>
      <w:proofErr w:type="spellEnd"/>
      <w:r>
        <w:t xml:space="preserve"> alles zum besten. </w:t>
      </w:r>
      <w:proofErr w:type="spellStart"/>
      <w:r>
        <w:t>Got</w:t>
      </w:r>
      <w:proofErr w:type="spellEnd"/>
      <w:r>
        <w:t xml:space="preserve"> </w:t>
      </w:r>
      <w:proofErr w:type="spellStart"/>
      <w:r>
        <w:t>sy</w:t>
      </w:r>
      <w:proofErr w:type="spellEnd"/>
      <w:r>
        <w:t xml:space="preserve"> mit euch bittet </w:t>
      </w:r>
      <w:proofErr w:type="spellStart"/>
      <w:r>
        <w:t>fur</w:t>
      </w:r>
      <w:proofErr w:type="spellEnd"/>
      <w:r>
        <w:t xml:space="preserve"> mich. Datum Anspach auf Montag nach </w:t>
      </w:r>
      <w:proofErr w:type="spellStart"/>
      <w:r>
        <w:t>Nativitatis</w:t>
      </w:r>
      <w:proofErr w:type="spellEnd"/>
      <w:r>
        <w:t xml:space="preserve"> </w:t>
      </w:r>
      <w:proofErr w:type="spellStart"/>
      <w:r>
        <w:t>Mariae</w:t>
      </w:r>
      <w:proofErr w:type="spellEnd"/>
      <w:r>
        <w:t xml:space="preserve"> 1525</w:t>
      </w:r>
    </w:p>
    <w:p w14:paraId="11B2A0D5" w14:textId="77777777" w:rsidR="00660CF9" w:rsidRDefault="00660CF9" w:rsidP="00660CF9">
      <w:pPr>
        <w:pStyle w:val="StandardWeb"/>
      </w:pPr>
      <w:proofErr w:type="spellStart"/>
      <w:r>
        <w:t>Sohen</w:t>
      </w:r>
      <w:proofErr w:type="spellEnd"/>
      <w:r>
        <w:t xml:space="preserve"> </w:t>
      </w:r>
      <w:proofErr w:type="spellStart"/>
      <w:r>
        <w:t>Eberlin</w:t>
      </w:r>
      <w:proofErr w:type="spellEnd"/>
      <w:r>
        <w:t xml:space="preserve"> von </w:t>
      </w:r>
      <w:proofErr w:type="spellStart"/>
      <w:r>
        <w:t>Güntzburg</w:t>
      </w:r>
      <w:proofErr w:type="spellEnd"/>
      <w:r>
        <w:t>.</w:t>
      </w:r>
    </w:p>
    <w:p w14:paraId="3B7B34BE" w14:textId="77777777" w:rsidR="00660CF9" w:rsidRDefault="00F133C6" w:rsidP="00660CF9">
      <w:pPr>
        <w:pStyle w:val="berschrift2"/>
        <w:rPr>
          <w:sz w:val="36"/>
          <w:szCs w:val="36"/>
          <w:lang w:eastAsia="de-DE"/>
        </w:rPr>
      </w:pPr>
      <w:hyperlink r:id="rId11" w:history="1">
        <w:r w:rsidR="00660CF9">
          <w:rPr>
            <w:rStyle w:val="Hyperlink"/>
          </w:rPr>
          <w:t xml:space="preserve">Johann </w:t>
        </w:r>
        <w:proofErr w:type="spellStart"/>
        <w:r w:rsidR="00660CF9">
          <w:rPr>
            <w:rStyle w:val="Hyperlink"/>
          </w:rPr>
          <w:t>Eberlin</w:t>
        </w:r>
        <w:proofErr w:type="spellEnd"/>
        <w:r w:rsidR="00660CF9">
          <w:rPr>
            <w:rStyle w:val="Hyperlink"/>
          </w:rPr>
          <w:t xml:space="preserve"> von Günzburg an den Rath der Stadt Ulm</w:t>
        </w:r>
      </w:hyperlink>
      <w:r w:rsidR="00660CF9">
        <w:t xml:space="preserve"> </w:t>
      </w:r>
    </w:p>
    <w:p w14:paraId="00A321E3" w14:textId="77777777" w:rsidR="00660CF9" w:rsidRDefault="00F133C6" w:rsidP="00660CF9">
      <w:pPr>
        <w:pStyle w:val="berschrift5"/>
      </w:pPr>
      <w:hyperlink r:id="rId12" w:tooltip="16:04" w:history="1">
        <w:r w:rsidR="00660CF9">
          <w:rPr>
            <w:rStyle w:val="Hyperlink"/>
          </w:rPr>
          <w:t xml:space="preserve">27. Oktober 1523 </w:t>
        </w:r>
      </w:hyperlink>
      <w:hyperlink r:id="rId13" w:tooltip="Zeige alle Beiträge von Andreas" w:history="1">
        <w:r w:rsidR="00660CF9">
          <w:rPr>
            <w:rStyle w:val="Hyperlink"/>
          </w:rPr>
          <w:t>Andreas</w:t>
        </w:r>
      </w:hyperlink>
    </w:p>
    <w:p w14:paraId="0D57B22C" w14:textId="77777777" w:rsidR="00660CF9" w:rsidRDefault="00660CF9" w:rsidP="00660CF9">
      <w:pPr>
        <w:pStyle w:val="StandardWeb"/>
      </w:pPr>
      <w:r>
        <w:rPr>
          <w:rStyle w:val="Hervorhebung"/>
        </w:rPr>
        <w:t>Ende Oktober 1523</w:t>
      </w:r>
    </w:p>
    <w:p w14:paraId="785AF801" w14:textId="77777777" w:rsidR="00660CF9" w:rsidRDefault="00660CF9" w:rsidP="00660CF9">
      <w:pPr>
        <w:pStyle w:val="StandardWeb"/>
      </w:pPr>
      <w:r>
        <w:t xml:space="preserve">Den </w:t>
      </w:r>
      <w:proofErr w:type="spellStart"/>
      <w:r>
        <w:t>Ersamen</w:t>
      </w:r>
      <w:proofErr w:type="spellEnd"/>
      <w:r>
        <w:t xml:space="preserve"> </w:t>
      </w:r>
      <w:proofErr w:type="spellStart"/>
      <w:r>
        <w:t>fürsichtigen</w:t>
      </w:r>
      <w:proofErr w:type="spellEnd"/>
      <w:r>
        <w:t xml:space="preserve"> </w:t>
      </w:r>
      <w:proofErr w:type="spellStart"/>
      <w:r>
        <w:t>wysen</w:t>
      </w:r>
      <w:proofErr w:type="spellEnd"/>
      <w:r>
        <w:t xml:space="preserve"> </w:t>
      </w:r>
      <w:proofErr w:type="spellStart"/>
      <w:r>
        <w:t>herren</w:t>
      </w:r>
      <w:proofErr w:type="spellEnd"/>
      <w:r>
        <w:t xml:space="preserve"> </w:t>
      </w:r>
      <w:proofErr w:type="spellStart"/>
      <w:r>
        <w:t>Burgermeistern</w:t>
      </w:r>
      <w:proofErr w:type="spellEnd"/>
      <w:r>
        <w:t xml:space="preserve"> </w:t>
      </w:r>
      <w:proofErr w:type="spellStart"/>
      <w:r>
        <w:t>vnd</w:t>
      </w:r>
      <w:proofErr w:type="spellEnd"/>
      <w:r>
        <w:t xml:space="preserve"> Rat der </w:t>
      </w:r>
      <w:proofErr w:type="spellStart"/>
      <w:r>
        <w:t>loblichen</w:t>
      </w:r>
      <w:proofErr w:type="spellEnd"/>
      <w:r>
        <w:t xml:space="preserve"> </w:t>
      </w:r>
      <w:proofErr w:type="spellStart"/>
      <w:r>
        <w:t>Rychstatt</w:t>
      </w:r>
      <w:proofErr w:type="spellEnd"/>
      <w:r>
        <w:t xml:space="preserve"> </w:t>
      </w:r>
      <w:proofErr w:type="spellStart"/>
      <w:r>
        <w:t>Vlm</w:t>
      </w:r>
      <w:proofErr w:type="spellEnd"/>
      <w:r>
        <w:t xml:space="preserve">, </w:t>
      </w:r>
      <w:proofErr w:type="spellStart"/>
      <w:r>
        <w:t>sinem</w:t>
      </w:r>
      <w:proofErr w:type="spellEnd"/>
      <w:r>
        <w:t xml:space="preserve"> günstigen lieben Herren in Christo, wünscht Johann </w:t>
      </w:r>
      <w:proofErr w:type="spellStart"/>
      <w:r>
        <w:t>Eberlin</w:t>
      </w:r>
      <w:proofErr w:type="spellEnd"/>
      <w:r>
        <w:t xml:space="preserve"> </w:t>
      </w:r>
      <w:proofErr w:type="spellStart"/>
      <w:r>
        <w:t>gnad</w:t>
      </w:r>
      <w:proofErr w:type="spellEnd"/>
      <w:r>
        <w:t xml:space="preserve"> </w:t>
      </w:r>
      <w:proofErr w:type="spellStart"/>
      <w:r>
        <w:t>vnd</w:t>
      </w:r>
      <w:proofErr w:type="spellEnd"/>
      <w:r>
        <w:t xml:space="preserve"> </w:t>
      </w:r>
      <w:proofErr w:type="spellStart"/>
      <w:r>
        <w:t>frid</w:t>
      </w:r>
      <w:proofErr w:type="spellEnd"/>
      <w:r>
        <w:t xml:space="preserve"> von Christo mit </w:t>
      </w:r>
      <w:proofErr w:type="spellStart"/>
      <w:r>
        <w:t>erbietung</w:t>
      </w:r>
      <w:proofErr w:type="spellEnd"/>
      <w:r>
        <w:t xml:space="preserve"> zu aller </w:t>
      </w:r>
      <w:proofErr w:type="spellStart"/>
      <w:r>
        <w:t>vnderthänigkeit</w:t>
      </w:r>
      <w:proofErr w:type="spellEnd"/>
      <w:r>
        <w:t>.</w:t>
      </w:r>
    </w:p>
    <w:p w14:paraId="54E948A4" w14:textId="77777777" w:rsidR="00660CF9" w:rsidRDefault="00660CF9" w:rsidP="00660CF9">
      <w:pPr>
        <w:pStyle w:val="StandardWeb"/>
      </w:pPr>
      <w:proofErr w:type="spellStart"/>
      <w:r>
        <w:t>Ersamen</w:t>
      </w:r>
      <w:proofErr w:type="spellEnd"/>
      <w:r>
        <w:t xml:space="preserve">, </w:t>
      </w:r>
      <w:proofErr w:type="spellStart"/>
      <w:r>
        <w:t>fürsichtigen</w:t>
      </w:r>
      <w:proofErr w:type="spellEnd"/>
      <w:r>
        <w:t xml:space="preserve">, </w:t>
      </w:r>
      <w:proofErr w:type="spellStart"/>
      <w:r>
        <w:t>wysen</w:t>
      </w:r>
      <w:proofErr w:type="spellEnd"/>
      <w:r>
        <w:t xml:space="preserve"> Herren, ich füge noch zu wissen, das ich </w:t>
      </w:r>
      <w:proofErr w:type="spellStart"/>
      <w:r>
        <w:t>komen</w:t>
      </w:r>
      <w:proofErr w:type="spellEnd"/>
      <w:r>
        <w:t xml:space="preserve"> bin von Wittenberg etlicher Geschäft halben, </w:t>
      </w:r>
      <w:proofErr w:type="spellStart"/>
      <w:r>
        <w:t>vnd</w:t>
      </w:r>
      <w:proofErr w:type="spellEnd"/>
      <w:r>
        <w:t xml:space="preserve"> </w:t>
      </w:r>
      <w:proofErr w:type="spellStart"/>
      <w:r>
        <w:t>vnder</w:t>
      </w:r>
      <w:proofErr w:type="spellEnd"/>
      <w:r>
        <w:t xml:space="preserve"> wegen auch </w:t>
      </w:r>
      <w:proofErr w:type="spellStart"/>
      <w:r>
        <w:t>Myne</w:t>
      </w:r>
      <w:proofErr w:type="spellEnd"/>
      <w:r>
        <w:t xml:space="preserve"> gute </w:t>
      </w:r>
      <w:proofErr w:type="spellStart"/>
      <w:r>
        <w:t>freindt</w:t>
      </w:r>
      <w:proofErr w:type="spellEnd"/>
      <w:r>
        <w:t xml:space="preserve"> zu </w:t>
      </w:r>
      <w:proofErr w:type="spellStart"/>
      <w:r>
        <w:t>Vlm</w:t>
      </w:r>
      <w:proofErr w:type="spellEnd"/>
      <w:r>
        <w:t xml:space="preserve"> besichtigen, bin ich </w:t>
      </w:r>
      <w:proofErr w:type="spellStart"/>
      <w:r>
        <w:t>härkomen</w:t>
      </w:r>
      <w:proofErr w:type="spellEnd"/>
      <w:r>
        <w:t xml:space="preserve">, </w:t>
      </w:r>
      <w:proofErr w:type="spellStart"/>
      <w:r>
        <w:t>vnd</w:t>
      </w:r>
      <w:proofErr w:type="spellEnd"/>
      <w:r>
        <w:t xml:space="preserve"> niemand zu nachtheil noch zu beschwerlichem schaden </w:t>
      </w:r>
      <w:proofErr w:type="spellStart"/>
      <w:r>
        <w:t>mege</w:t>
      </w:r>
      <w:proofErr w:type="spellEnd"/>
      <w:r>
        <w:t xml:space="preserve"> ich </w:t>
      </w:r>
      <w:proofErr w:type="spellStart"/>
      <w:r>
        <w:t>wol</w:t>
      </w:r>
      <w:proofErr w:type="spellEnd"/>
      <w:r>
        <w:t xml:space="preserve"> ermessen, das </w:t>
      </w:r>
      <w:proofErr w:type="spellStart"/>
      <w:r>
        <w:t>myne</w:t>
      </w:r>
      <w:proofErr w:type="spellEnd"/>
      <w:r>
        <w:t xml:space="preserve"> Widersacher, Münch </w:t>
      </w:r>
      <w:proofErr w:type="spellStart"/>
      <w:r>
        <w:t>vnd</w:t>
      </w:r>
      <w:proofErr w:type="spellEnd"/>
      <w:r>
        <w:t xml:space="preserve"> Pfaffen </w:t>
      </w:r>
      <w:proofErr w:type="spellStart"/>
      <w:r>
        <w:t>vnruig</w:t>
      </w:r>
      <w:proofErr w:type="spellEnd"/>
      <w:r>
        <w:t xml:space="preserve"> send </w:t>
      </w:r>
      <w:proofErr w:type="spellStart"/>
      <w:r>
        <w:t>ze</w:t>
      </w:r>
      <w:proofErr w:type="spellEnd"/>
      <w:r>
        <w:t xml:space="preserve"> </w:t>
      </w:r>
      <w:proofErr w:type="spellStart"/>
      <w:r>
        <w:t>handlen</w:t>
      </w:r>
      <w:proofErr w:type="spellEnd"/>
      <w:r>
        <w:t xml:space="preserve"> vor </w:t>
      </w:r>
      <w:proofErr w:type="spellStart"/>
      <w:r>
        <w:t>ewer</w:t>
      </w:r>
      <w:proofErr w:type="spellEnd"/>
      <w:r>
        <w:t xml:space="preserve"> </w:t>
      </w:r>
      <w:proofErr w:type="spellStart"/>
      <w:r>
        <w:t>wysheit</w:t>
      </w:r>
      <w:proofErr w:type="spellEnd"/>
      <w:r>
        <w:t xml:space="preserve"> wider mich, ist mein </w:t>
      </w:r>
      <w:proofErr w:type="spellStart"/>
      <w:r>
        <w:t>diemüttig</w:t>
      </w:r>
      <w:proofErr w:type="spellEnd"/>
      <w:r>
        <w:t xml:space="preserve"> </w:t>
      </w:r>
      <w:proofErr w:type="spellStart"/>
      <w:r>
        <w:t>gebett</w:t>
      </w:r>
      <w:proofErr w:type="spellEnd"/>
      <w:r>
        <w:t xml:space="preserve"> an Ewer </w:t>
      </w:r>
      <w:proofErr w:type="spellStart"/>
      <w:r>
        <w:t>Wysheit</w:t>
      </w:r>
      <w:proofErr w:type="spellEnd"/>
      <w:r>
        <w:t xml:space="preserve"> ihr wollen mir vor </w:t>
      </w:r>
      <w:proofErr w:type="spellStart"/>
      <w:r>
        <w:t>vnbilligem</w:t>
      </w:r>
      <w:proofErr w:type="spellEnd"/>
      <w:r>
        <w:t xml:space="preserve"> </w:t>
      </w:r>
      <w:proofErr w:type="spellStart"/>
      <w:r>
        <w:t>gewalt</w:t>
      </w:r>
      <w:proofErr w:type="spellEnd"/>
      <w:r>
        <w:t xml:space="preserve"> wider mich sein, darzu erbiete ich mich vor </w:t>
      </w:r>
      <w:proofErr w:type="spellStart"/>
      <w:r>
        <w:t>ewr</w:t>
      </w:r>
      <w:proofErr w:type="spellEnd"/>
      <w:r>
        <w:t xml:space="preserve"> </w:t>
      </w:r>
      <w:proofErr w:type="spellStart"/>
      <w:r>
        <w:t>wysheit</w:t>
      </w:r>
      <w:proofErr w:type="spellEnd"/>
      <w:r>
        <w:t xml:space="preserve"> oder andern </w:t>
      </w:r>
      <w:proofErr w:type="spellStart"/>
      <w:r>
        <w:t>vnparteyischen</w:t>
      </w:r>
      <w:proofErr w:type="spellEnd"/>
      <w:r>
        <w:t xml:space="preserve"> </w:t>
      </w:r>
      <w:proofErr w:type="spellStart"/>
      <w:r>
        <w:t>richtern</w:t>
      </w:r>
      <w:proofErr w:type="spellEnd"/>
      <w:r>
        <w:t xml:space="preserve"> allen </w:t>
      </w:r>
      <w:proofErr w:type="spellStart"/>
      <w:r>
        <w:t>mynen</w:t>
      </w:r>
      <w:proofErr w:type="spellEnd"/>
      <w:r>
        <w:t xml:space="preserve"> Widersachern </w:t>
      </w:r>
      <w:proofErr w:type="spellStart"/>
      <w:r>
        <w:t>antwurt</w:t>
      </w:r>
      <w:proofErr w:type="spellEnd"/>
      <w:r>
        <w:t xml:space="preserve"> zu geben, </w:t>
      </w:r>
      <w:proofErr w:type="spellStart"/>
      <w:r>
        <w:t>warumb</w:t>
      </w:r>
      <w:proofErr w:type="spellEnd"/>
      <w:r>
        <w:t xml:space="preserve"> ich redlich </w:t>
      </w:r>
      <w:proofErr w:type="spellStart"/>
      <w:r>
        <w:t>vnd</w:t>
      </w:r>
      <w:proofErr w:type="spellEnd"/>
      <w:r>
        <w:t xml:space="preserve"> </w:t>
      </w:r>
      <w:proofErr w:type="spellStart"/>
      <w:r>
        <w:t>nottig</w:t>
      </w:r>
      <w:proofErr w:type="spellEnd"/>
      <w:r>
        <w:t xml:space="preserve"> abtreten bin von </w:t>
      </w:r>
      <w:proofErr w:type="spellStart"/>
      <w:r>
        <w:t>mynem</w:t>
      </w:r>
      <w:proofErr w:type="spellEnd"/>
      <w:r>
        <w:t xml:space="preserve"> Orden, auch erbiete ich mich </w:t>
      </w:r>
      <w:proofErr w:type="spellStart"/>
      <w:r>
        <w:t>myne</w:t>
      </w:r>
      <w:proofErr w:type="spellEnd"/>
      <w:r>
        <w:t xml:space="preserve"> </w:t>
      </w:r>
      <w:proofErr w:type="spellStart"/>
      <w:r>
        <w:t>Lere</w:t>
      </w:r>
      <w:proofErr w:type="spellEnd"/>
      <w:r>
        <w:t xml:space="preserve"> in </w:t>
      </w:r>
      <w:proofErr w:type="spellStart"/>
      <w:r>
        <w:t>geschriften</w:t>
      </w:r>
      <w:proofErr w:type="spellEnd"/>
      <w:r>
        <w:t xml:space="preserve"> </w:t>
      </w:r>
      <w:proofErr w:type="spellStart"/>
      <w:r>
        <w:t>vnd</w:t>
      </w:r>
      <w:proofErr w:type="spellEnd"/>
      <w:r>
        <w:t xml:space="preserve"> von </w:t>
      </w:r>
      <w:proofErr w:type="spellStart"/>
      <w:r>
        <w:t>mund</w:t>
      </w:r>
      <w:proofErr w:type="spellEnd"/>
      <w:r>
        <w:t xml:space="preserve"> </w:t>
      </w:r>
      <w:proofErr w:type="spellStart"/>
      <w:r>
        <w:t>vsgangen</w:t>
      </w:r>
      <w:proofErr w:type="spellEnd"/>
      <w:r>
        <w:t xml:space="preserve">, </w:t>
      </w:r>
      <w:proofErr w:type="spellStart"/>
      <w:r>
        <w:t>Vrsach</w:t>
      </w:r>
      <w:proofErr w:type="spellEnd"/>
      <w:r>
        <w:t xml:space="preserve"> </w:t>
      </w:r>
      <w:proofErr w:type="spellStart"/>
      <w:r>
        <w:t>darzethun</w:t>
      </w:r>
      <w:proofErr w:type="spellEnd"/>
      <w:r>
        <w:t xml:space="preserve">, </w:t>
      </w:r>
      <w:proofErr w:type="spellStart"/>
      <w:r>
        <w:t>darwber</w:t>
      </w:r>
      <w:proofErr w:type="spellEnd"/>
      <w:r>
        <w:t xml:space="preserve"> </w:t>
      </w:r>
      <w:proofErr w:type="spellStart"/>
      <w:r>
        <w:t>vrteyl</w:t>
      </w:r>
      <w:proofErr w:type="spellEnd"/>
      <w:r>
        <w:t xml:space="preserve"> gewarten </w:t>
      </w:r>
      <w:proofErr w:type="spellStart"/>
      <w:r>
        <w:t>erberer</w:t>
      </w:r>
      <w:proofErr w:type="spellEnd"/>
      <w:r>
        <w:t xml:space="preserve"> christlicher </w:t>
      </w:r>
      <w:proofErr w:type="spellStart"/>
      <w:r>
        <w:t>Zuhorer</w:t>
      </w:r>
      <w:proofErr w:type="spellEnd"/>
      <w:r>
        <w:t xml:space="preserve">. So dann </w:t>
      </w:r>
      <w:proofErr w:type="spellStart"/>
      <w:r>
        <w:t>vil</w:t>
      </w:r>
      <w:proofErr w:type="spellEnd"/>
      <w:r>
        <w:t xml:space="preserve"> </w:t>
      </w:r>
      <w:proofErr w:type="spellStart"/>
      <w:r>
        <w:t>vurwe</w:t>
      </w:r>
      <w:proofErr w:type="spellEnd"/>
      <w:r>
        <w:t xml:space="preserve"> hie ist im predigen, </w:t>
      </w:r>
      <w:proofErr w:type="spellStart"/>
      <w:r>
        <w:t>gedunkt</w:t>
      </w:r>
      <w:proofErr w:type="spellEnd"/>
      <w:r>
        <w:t xml:space="preserve"> mich </w:t>
      </w:r>
      <w:proofErr w:type="spellStart"/>
      <w:r>
        <w:t>nuz</w:t>
      </w:r>
      <w:proofErr w:type="spellEnd"/>
      <w:r>
        <w:t xml:space="preserve"> </w:t>
      </w:r>
      <w:proofErr w:type="spellStart"/>
      <w:r>
        <w:t>vnd</w:t>
      </w:r>
      <w:proofErr w:type="spellEnd"/>
      <w:r>
        <w:t xml:space="preserve"> gut sein, </w:t>
      </w:r>
      <w:proofErr w:type="spellStart"/>
      <w:r>
        <w:t>ewr</w:t>
      </w:r>
      <w:proofErr w:type="spellEnd"/>
      <w:r>
        <w:t xml:space="preserve"> </w:t>
      </w:r>
      <w:proofErr w:type="spellStart"/>
      <w:r>
        <w:t>Wysheit</w:t>
      </w:r>
      <w:proofErr w:type="spellEnd"/>
      <w:r>
        <w:t xml:space="preserve"> lasse mich </w:t>
      </w:r>
      <w:proofErr w:type="spellStart"/>
      <w:r>
        <w:t>offentlich</w:t>
      </w:r>
      <w:proofErr w:type="spellEnd"/>
      <w:r>
        <w:t xml:space="preserve"> vor euch </w:t>
      </w:r>
      <w:proofErr w:type="spellStart"/>
      <w:r>
        <w:t>disputiren</w:t>
      </w:r>
      <w:proofErr w:type="spellEnd"/>
      <w:r>
        <w:t xml:space="preserve">, also das ich </w:t>
      </w:r>
      <w:proofErr w:type="spellStart"/>
      <w:r>
        <w:t>fürhalte</w:t>
      </w:r>
      <w:proofErr w:type="spellEnd"/>
      <w:r>
        <w:t xml:space="preserve"> christliche </w:t>
      </w:r>
      <w:proofErr w:type="spellStart"/>
      <w:r>
        <w:t>Lere</w:t>
      </w:r>
      <w:proofErr w:type="spellEnd"/>
      <w:r>
        <w:t xml:space="preserve">, </w:t>
      </w:r>
      <w:proofErr w:type="spellStart"/>
      <w:r>
        <w:t>vnd</w:t>
      </w:r>
      <w:proofErr w:type="spellEnd"/>
      <w:r>
        <w:t xml:space="preserve"> </w:t>
      </w:r>
      <w:proofErr w:type="spellStart"/>
      <w:r>
        <w:t>darwber</w:t>
      </w:r>
      <w:proofErr w:type="spellEnd"/>
      <w:r>
        <w:t xml:space="preserve"> </w:t>
      </w:r>
      <w:proofErr w:type="spellStart"/>
      <w:r>
        <w:t>hore</w:t>
      </w:r>
      <w:proofErr w:type="spellEnd"/>
      <w:r>
        <w:t xml:space="preserve"> alle Widersacher, welcher </w:t>
      </w:r>
      <w:proofErr w:type="spellStart"/>
      <w:r>
        <w:t>party</w:t>
      </w:r>
      <w:proofErr w:type="spellEnd"/>
      <w:r>
        <w:t xml:space="preserve"> erfunden </w:t>
      </w:r>
      <w:proofErr w:type="spellStart"/>
      <w:r>
        <w:t>wurt</w:t>
      </w:r>
      <w:proofErr w:type="spellEnd"/>
      <w:r>
        <w:t xml:space="preserve"> mit </w:t>
      </w:r>
      <w:proofErr w:type="spellStart"/>
      <w:r>
        <w:t>gschrifft</w:t>
      </w:r>
      <w:proofErr w:type="spellEnd"/>
      <w:r>
        <w:t xml:space="preserve"> Bas oder minder </w:t>
      </w:r>
      <w:proofErr w:type="spellStart"/>
      <w:r>
        <w:t>verfast</w:t>
      </w:r>
      <w:proofErr w:type="spellEnd"/>
      <w:r>
        <w:t xml:space="preserve">, die </w:t>
      </w:r>
      <w:proofErr w:type="spellStart"/>
      <w:r>
        <w:t>blyb</w:t>
      </w:r>
      <w:proofErr w:type="spellEnd"/>
      <w:r>
        <w:t xml:space="preserve"> oder wiche der andern, also das </w:t>
      </w:r>
      <w:proofErr w:type="spellStart"/>
      <w:r>
        <w:t>sollichs</w:t>
      </w:r>
      <w:proofErr w:type="spellEnd"/>
      <w:r>
        <w:t xml:space="preserve"> in deutscher sprach geschah, mit </w:t>
      </w:r>
      <w:proofErr w:type="spellStart"/>
      <w:r>
        <w:t>anzaigung</w:t>
      </w:r>
      <w:proofErr w:type="spellEnd"/>
      <w:r>
        <w:t xml:space="preserve"> der </w:t>
      </w:r>
      <w:proofErr w:type="spellStart"/>
      <w:r>
        <w:t>biblien</w:t>
      </w:r>
      <w:proofErr w:type="spellEnd"/>
      <w:r>
        <w:t xml:space="preserve"> vor </w:t>
      </w:r>
      <w:proofErr w:type="spellStart"/>
      <w:r>
        <w:t>manigklichen</w:t>
      </w:r>
      <w:proofErr w:type="spellEnd"/>
      <w:r>
        <w:t xml:space="preserve">, wann </w:t>
      </w:r>
      <w:proofErr w:type="spellStart"/>
      <w:r>
        <w:t>sollichs</w:t>
      </w:r>
      <w:proofErr w:type="spellEnd"/>
      <w:r>
        <w:t xml:space="preserve"> </w:t>
      </w:r>
      <w:proofErr w:type="spellStart"/>
      <w:r>
        <w:t>schryen</w:t>
      </w:r>
      <w:proofErr w:type="spellEnd"/>
      <w:r>
        <w:t xml:space="preserve"> </w:t>
      </w:r>
      <w:proofErr w:type="spellStart"/>
      <w:r>
        <w:t>vf</w:t>
      </w:r>
      <w:proofErr w:type="spellEnd"/>
      <w:r>
        <w:t xml:space="preserve"> der </w:t>
      </w:r>
      <w:proofErr w:type="spellStart"/>
      <w:r>
        <w:t>Canzel</w:t>
      </w:r>
      <w:proofErr w:type="spellEnd"/>
      <w:r>
        <w:t xml:space="preserve"> </w:t>
      </w:r>
      <w:proofErr w:type="spellStart"/>
      <w:r>
        <w:t>wurt</w:t>
      </w:r>
      <w:proofErr w:type="spellEnd"/>
      <w:r>
        <w:t xml:space="preserve"> in die Lange </w:t>
      </w:r>
      <w:proofErr w:type="spellStart"/>
      <w:r>
        <w:t>nit</w:t>
      </w:r>
      <w:proofErr w:type="spellEnd"/>
      <w:r>
        <w:t xml:space="preserve"> gut thun; Ich </w:t>
      </w:r>
      <w:proofErr w:type="spellStart"/>
      <w:r>
        <w:t>begere</w:t>
      </w:r>
      <w:proofErr w:type="spellEnd"/>
      <w:r>
        <w:t xml:space="preserve">, </w:t>
      </w:r>
      <w:proofErr w:type="spellStart"/>
      <w:r>
        <w:t>Ewr</w:t>
      </w:r>
      <w:proofErr w:type="spellEnd"/>
      <w:r>
        <w:t xml:space="preserve"> </w:t>
      </w:r>
      <w:proofErr w:type="spellStart"/>
      <w:r>
        <w:t>Wysheit</w:t>
      </w:r>
      <w:proofErr w:type="spellEnd"/>
      <w:r>
        <w:t xml:space="preserve"> wolle </w:t>
      </w:r>
      <w:proofErr w:type="spellStart"/>
      <w:r>
        <w:t>sollichs</w:t>
      </w:r>
      <w:proofErr w:type="spellEnd"/>
      <w:r>
        <w:t xml:space="preserve"> bedenken, Ich hab gestern </w:t>
      </w:r>
      <w:proofErr w:type="spellStart"/>
      <w:r>
        <w:t>gebredigt</w:t>
      </w:r>
      <w:proofErr w:type="spellEnd"/>
      <w:r>
        <w:t xml:space="preserve"> den Glauben an Christum, Liebe zu dem </w:t>
      </w:r>
      <w:proofErr w:type="spellStart"/>
      <w:r>
        <w:t>nachsten</w:t>
      </w:r>
      <w:proofErr w:type="spellEnd"/>
      <w:r>
        <w:t xml:space="preserve"> </w:t>
      </w:r>
      <w:proofErr w:type="spellStart"/>
      <w:r>
        <w:t>vnd</w:t>
      </w:r>
      <w:proofErr w:type="spellEnd"/>
      <w:r>
        <w:t xml:space="preserve"> </w:t>
      </w:r>
      <w:proofErr w:type="spellStart"/>
      <w:r>
        <w:t>gehorsami</w:t>
      </w:r>
      <w:proofErr w:type="spellEnd"/>
      <w:r>
        <w:t xml:space="preserve"> gegen der Obrigkeit </w:t>
      </w:r>
      <w:proofErr w:type="spellStart"/>
      <w:r>
        <w:t>vnd</w:t>
      </w:r>
      <w:proofErr w:type="spellEnd"/>
      <w:r>
        <w:t xml:space="preserve"> </w:t>
      </w:r>
      <w:proofErr w:type="spellStart"/>
      <w:r>
        <w:t>nit</w:t>
      </w:r>
      <w:proofErr w:type="spellEnd"/>
      <w:r>
        <w:t xml:space="preserve"> </w:t>
      </w:r>
      <w:proofErr w:type="spellStart"/>
      <w:r>
        <w:t>vermaint</w:t>
      </w:r>
      <w:proofErr w:type="spellEnd"/>
      <w:r>
        <w:t xml:space="preserve"> </w:t>
      </w:r>
      <w:proofErr w:type="spellStart"/>
      <w:r>
        <w:t>ainem</w:t>
      </w:r>
      <w:proofErr w:type="spellEnd"/>
      <w:r>
        <w:t xml:space="preserve"> </w:t>
      </w:r>
      <w:proofErr w:type="spellStart"/>
      <w:r>
        <w:t>Ersamen</w:t>
      </w:r>
      <w:proofErr w:type="spellEnd"/>
      <w:r>
        <w:t xml:space="preserve"> rat </w:t>
      </w:r>
      <w:proofErr w:type="spellStart"/>
      <w:r>
        <w:t>ainen</w:t>
      </w:r>
      <w:proofErr w:type="spellEnd"/>
      <w:r>
        <w:t xml:space="preserve"> Verdruß daran </w:t>
      </w:r>
      <w:proofErr w:type="spellStart"/>
      <w:r>
        <w:t>ze</w:t>
      </w:r>
      <w:proofErr w:type="spellEnd"/>
      <w:r>
        <w:t xml:space="preserve"> </w:t>
      </w:r>
      <w:proofErr w:type="spellStart"/>
      <w:r>
        <w:t>thon</w:t>
      </w:r>
      <w:proofErr w:type="spellEnd"/>
      <w:r>
        <w:t xml:space="preserve">, </w:t>
      </w:r>
      <w:proofErr w:type="spellStart"/>
      <w:r>
        <w:t>sollichs</w:t>
      </w:r>
      <w:proofErr w:type="spellEnd"/>
      <w:r>
        <w:t xml:space="preserve"> </w:t>
      </w:r>
      <w:proofErr w:type="spellStart"/>
      <w:r>
        <w:t>ewr</w:t>
      </w:r>
      <w:proofErr w:type="spellEnd"/>
      <w:r>
        <w:t xml:space="preserve"> </w:t>
      </w:r>
      <w:proofErr w:type="spellStart"/>
      <w:r>
        <w:t>wysheit</w:t>
      </w:r>
      <w:proofErr w:type="spellEnd"/>
      <w:r>
        <w:t xml:space="preserve"> </w:t>
      </w:r>
      <w:proofErr w:type="spellStart"/>
      <w:r>
        <w:t>anzezeigen</w:t>
      </w:r>
      <w:proofErr w:type="spellEnd"/>
      <w:r>
        <w:t xml:space="preserve">, hat mich gut </w:t>
      </w:r>
      <w:proofErr w:type="spellStart"/>
      <w:r>
        <w:t>gedunkt</w:t>
      </w:r>
      <w:proofErr w:type="spellEnd"/>
      <w:r>
        <w:t xml:space="preserve">, </w:t>
      </w:r>
      <w:proofErr w:type="spellStart"/>
      <w:r>
        <w:t>Ewr</w:t>
      </w:r>
      <w:proofErr w:type="spellEnd"/>
      <w:r>
        <w:t xml:space="preserve"> </w:t>
      </w:r>
      <w:proofErr w:type="spellStart"/>
      <w:r>
        <w:t>Wysheit</w:t>
      </w:r>
      <w:proofErr w:type="spellEnd"/>
      <w:r>
        <w:t xml:space="preserve"> wolle mir das in </w:t>
      </w:r>
      <w:proofErr w:type="spellStart"/>
      <w:r>
        <w:t>vngnaden</w:t>
      </w:r>
      <w:proofErr w:type="spellEnd"/>
      <w:r>
        <w:t xml:space="preserve"> </w:t>
      </w:r>
      <w:proofErr w:type="spellStart"/>
      <w:r>
        <w:t>nit</w:t>
      </w:r>
      <w:proofErr w:type="spellEnd"/>
      <w:r>
        <w:t xml:space="preserve"> </w:t>
      </w:r>
      <w:proofErr w:type="spellStart"/>
      <w:r>
        <w:t>vfnehmen</w:t>
      </w:r>
      <w:proofErr w:type="spellEnd"/>
      <w:r>
        <w:t xml:space="preserve">, </w:t>
      </w:r>
      <w:proofErr w:type="spellStart"/>
      <w:r>
        <w:t>vnd</w:t>
      </w:r>
      <w:proofErr w:type="spellEnd"/>
      <w:r>
        <w:t xml:space="preserve"> mich armen </w:t>
      </w:r>
      <w:proofErr w:type="spellStart"/>
      <w:r>
        <w:t>ellenden</w:t>
      </w:r>
      <w:proofErr w:type="spellEnd"/>
      <w:r>
        <w:t xml:space="preserve"> </w:t>
      </w:r>
      <w:proofErr w:type="spellStart"/>
      <w:r>
        <w:t>veryagten</w:t>
      </w:r>
      <w:proofErr w:type="spellEnd"/>
      <w:r>
        <w:t xml:space="preserve"> </w:t>
      </w:r>
      <w:proofErr w:type="spellStart"/>
      <w:r>
        <w:t>vmb</w:t>
      </w:r>
      <w:proofErr w:type="spellEnd"/>
      <w:r>
        <w:t xml:space="preserve"> des Evangelion wegen auch lassen </w:t>
      </w:r>
      <w:proofErr w:type="spellStart"/>
      <w:r>
        <w:t>befolhen</w:t>
      </w:r>
      <w:proofErr w:type="spellEnd"/>
      <w:r>
        <w:t xml:space="preserve"> sein. Gott </w:t>
      </w:r>
      <w:proofErr w:type="spellStart"/>
      <w:r>
        <w:t>sy</w:t>
      </w:r>
      <w:proofErr w:type="spellEnd"/>
      <w:r>
        <w:t xml:space="preserve"> mit Euch allen. Datum </w:t>
      </w:r>
      <w:proofErr w:type="spellStart"/>
      <w:r>
        <w:t>Vlm</w:t>
      </w:r>
      <w:proofErr w:type="spellEnd"/>
      <w:r>
        <w:t>, Montag nach Ursule 1523.</w:t>
      </w:r>
    </w:p>
    <w:p w14:paraId="1494B0FE" w14:textId="77777777" w:rsidR="00660CF9" w:rsidRDefault="00660CF9" w:rsidP="00660CF9">
      <w:pPr>
        <w:pStyle w:val="StandardWeb"/>
      </w:pPr>
      <w:proofErr w:type="spellStart"/>
      <w:r>
        <w:t>Ewr</w:t>
      </w:r>
      <w:proofErr w:type="spellEnd"/>
      <w:r>
        <w:t xml:space="preserve"> </w:t>
      </w:r>
      <w:proofErr w:type="spellStart"/>
      <w:r>
        <w:t>Wysheit</w:t>
      </w:r>
      <w:proofErr w:type="spellEnd"/>
      <w:r>
        <w:br/>
        <w:t xml:space="preserve">gutwilliger, </w:t>
      </w:r>
      <w:proofErr w:type="spellStart"/>
      <w:r>
        <w:t>vnderthäniger</w:t>
      </w:r>
      <w:proofErr w:type="spellEnd"/>
      <w:r>
        <w:br/>
        <w:t xml:space="preserve">Johann </w:t>
      </w:r>
      <w:proofErr w:type="spellStart"/>
      <w:r>
        <w:t>Eberlin</w:t>
      </w:r>
      <w:proofErr w:type="spellEnd"/>
      <w:r>
        <w:t xml:space="preserve"> von Günzburg</w:t>
      </w:r>
    </w:p>
    <w:p w14:paraId="42E875A9" w14:textId="77777777" w:rsidR="00660CF9" w:rsidRDefault="00660CF9" w:rsidP="00660CF9">
      <w:pPr>
        <w:pStyle w:val="berschrift1"/>
        <w:rPr>
          <w:sz w:val="48"/>
        </w:rPr>
      </w:pPr>
      <w:r>
        <w:t xml:space="preserve">Johannes </w:t>
      </w:r>
      <w:proofErr w:type="spellStart"/>
      <w:r>
        <w:t>Eberlin</w:t>
      </w:r>
      <w:proofErr w:type="spellEnd"/>
      <w:r>
        <w:t xml:space="preserve"> von Günzburg</w:t>
      </w:r>
    </w:p>
    <w:p w14:paraId="6AF6A610" w14:textId="77777777" w:rsidR="00660CF9" w:rsidRDefault="00F133C6" w:rsidP="00660CF9">
      <w:pPr>
        <w:pStyle w:val="berschrift5"/>
      </w:pPr>
      <w:hyperlink r:id="rId14" w:tooltip="12:48" w:history="1">
        <w:r w:rsidR="00660CF9">
          <w:rPr>
            <w:rStyle w:val="Hyperlink"/>
          </w:rPr>
          <w:t xml:space="preserve">29. November 2017 </w:t>
        </w:r>
      </w:hyperlink>
      <w:hyperlink r:id="rId15" w:tooltip="Zeige alle Beiträge von Andreas" w:history="1">
        <w:r w:rsidR="00660CF9">
          <w:rPr>
            <w:rStyle w:val="Hyperlink"/>
          </w:rPr>
          <w:t>Andreas</w:t>
        </w:r>
      </w:hyperlink>
    </w:p>
    <w:p w14:paraId="134DB391" w14:textId="77777777" w:rsidR="00660CF9" w:rsidRDefault="00660CF9" w:rsidP="00660CF9">
      <w:pPr>
        <w:pStyle w:val="StandardWeb"/>
      </w:pPr>
      <w:proofErr w:type="spellStart"/>
      <w:r>
        <w:t>Eberlin</w:t>
      </w:r>
      <w:proofErr w:type="spellEnd"/>
      <w:r>
        <w:t xml:space="preserve">: Johann E., reformatorischer Prediger und Volksschriftsteller, geb. ca. 1465 zu Günzburg in Baiern, gest. bald nach 1530 zu Wertheim am Main. Ueber seine frühere Jugendzeit fehlt uns jede irgend </w:t>
      </w:r>
      <w:proofErr w:type="spellStart"/>
      <w:r>
        <w:t>nennenswerthe</w:t>
      </w:r>
      <w:proofErr w:type="spellEnd"/>
      <w:r>
        <w:t xml:space="preserve"> Nachricht. Daß er Universitätsstudien gemacht, erfahren wir aus der Basler Matrikel von 1489, wo er als </w:t>
      </w:r>
      <w:proofErr w:type="spellStart"/>
      <w:r>
        <w:t>presbyter</w:t>
      </w:r>
      <w:proofErr w:type="spellEnd"/>
      <w:r>
        <w:t xml:space="preserve"> </w:t>
      </w:r>
      <w:proofErr w:type="spellStart"/>
      <w:r>
        <w:t>Augustensis</w:t>
      </w:r>
      <w:proofErr w:type="spellEnd"/>
      <w:r>
        <w:t xml:space="preserve"> </w:t>
      </w:r>
      <w:proofErr w:type="spellStart"/>
      <w:r>
        <w:t>dioeces</w:t>
      </w:r>
      <w:proofErr w:type="spellEnd"/>
      <w:r>
        <w:t xml:space="preserve">. eingetragen ist. Wann er in den </w:t>
      </w:r>
      <w:proofErr w:type="spellStart"/>
      <w:r>
        <w:t>Franciscanerorden</w:t>
      </w:r>
      <w:proofErr w:type="spellEnd"/>
      <w:r>
        <w:t xml:space="preserve"> eintrat, ist ebenfalls unbekannt. Im Jahre 1519 finden wir ihn als weit und breit geschätzten Prediger des Barfüßerklosters zu Tübingen. Durch seinen agitatorischen Eifer für den Orden wurde er mit dem Landvogt und mit den Häuptern der Universität in Streit verwickelt und daraufhin nach Ulm versetzt. Hier kam es bei ihm durch Luther’s Schriften zu einem innern Bruch mit Rom und durch einen dem </w:t>
      </w:r>
      <w:proofErr w:type="spellStart"/>
      <w:r>
        <w:t>Jetzerischen</w:t>
      </w:r>
      <w:proofErr w:type="spellEnd"/>
      <w:r>
        <w:t xml:space="preserve"> Handel ähnlichen </w:t>
      </w:r>
      <w:proofErr w:type="spellStart"/>
      <w:r>
        <w:t>Scandal</w:t>
      </w:r>
      <w:proofErr w:type="spellEnd"/>
      <w:r>
        <w:t xml:space="preserve"> auch zur äußern Entscheidung. Die </w:t>
      </w:r>
      <w:proofErr w:type="spellStart"/>
      <w:r>
        <w:t>compromittirten</w:t>
      </w:r>
      <w:proofErr w:type="spellEnd"/>
      <w:r>
        <w:t xml:space="preserve"> Obern drohten dem angehenden Reformator mit einer abermaligen Strafversetzung. Vergebens versuchte der Rath von Ulm, von den zahlreichen Anhängern des populären Predigers gedrängt, den klösterlichen Intriguen Hindernisse in den Weg zu legen. E. selbst war entschlossen, den Orden gänzlich zu verlassen, und begab sich im Laufe des Sommers 1521 nach der Schweiz. Wie tief er Luther’s Reformgedanken erfaßt und wie selbständig er zumal die Vorschläge der Schrift „An den christlichen Adel“ verarbeitet, bewies er sofort durch sein noch im J. 1521 zu Basel gedrucktes Erstlingswerk „Die fünfzehn Bundesgenossen“. Das Aufsehen, welches dieses glänzend geschriebene, Karl V. zugeeignete kirchliche und social-politische Reformprogramm erregte, wird uns durch </w:t>
      </w:r>
      <w:proofErr w:type="spellStart"/>
      <w:r>
        <w:t>Murner’s</w:t>
      </w:r>
      <w:proofErr w:type="spellEnd"/>
      <w:r>
        <w:t xml:space="preserve"> und </w:t>
      </w:r>
      <w:proofErr w:type="spellStart"/>
      <w:r>
        <w:t>Saßger’s</w:t>
      </w:r>
      <w:proofErr w:type="spellEnd"/>
      <w:r>
        <w:t xml:space="preserve"> erbitterte Polemik am besten bestätigt. Nach kurzen Aufenthalten in der Schweiz, in seiner engern Heimath und in Leipzig, von wo aus er verschiedene in </w:t>
      </w:r>
      <w:proofErr w:type="spellStart"/>
      <w:r>
        <w:t>Karlstadt’schem</w:t>
      </w:r>
      <w:proofErr w:type="spellEnd"/>
      <w:r>
        <w:t xml:space="preserve"> Sturm und Dranggeist gehaltene Flugschriften hatte ausgehen lassen, treffen wir E. in dem Centrum der reformatorischen Bewegung, in Wittenberg. Hier nahmen unter dem Einfluß Luther’s und Melanchthon’s seine Anschauungen bald eine gemäßigtere Richtung an.</w:t>
      </w:r>
    </w:p>
    <w:p w14:paraId="26EE8FFA" w14:textId="77777777" w:rsidR="00660CF9" w:rsidRDefault="00660CF9" w:rsidP="00660CF9">
      <w:pPr>
        <w:pStyle w:val="StandardWeb"/>
      </w:pPr>
      <w:r>
        <w:t xml:space="preserve">Ungefähr ein Jahr lang verweilte er bei den Häuptern der Reformation, das, was er im täglichen Umgang mit ihnen gewann, sofort in die gangbare Münze plastisch, ja oft derb geschriebener Tractate umprägend. Doch scheint ihm eine </w:t>
      </w:r>
      <w:proofErr w:type="spellStart"/>
      <w:r>
        <w:t>blos</w:t>
      </w:r>
      <w:proofErr w:type="spellEnd"/>
      <w:r>
        <w:t xml:space="preserve"> </w:t>
      </w:r>
      <w:proofErr w:type="spellStart"/>
      <w:r>
        <w:t>litterarische</w:t>
      </w:r>
      <w:proofErr w:type="spellEnd"/>
      <w:r>
        <w:t xml:space="preserve"> Thätigkeit auf die Dauer nicht genügt zu haben. Er wandte sich aufs neue nach Basel, wo gerade damals, im Sommer 1523, die Fluthen der Bewegung hoch gingen und für einen so begabten und energischen Genossen der Reformation ein reiches Arbeitsfeld sich aufthat. Als er jedoch von Basel aus, ohne irgend welche reformatorische Absicht, gesundheitshalber nach dem benachbarten Rheinfelden kam, hielten ihn Freunde der Reformation dort fest. Bald hatte er einen namhaften Theil der Bürgerschaft für die Sache des Evangeliums gewonnen, bald aber auch durch seine naive Unerschrockenheit allerlei Intriguen gegen sich heraufbeschworen. Er ward genöthigt, die junge Gemeinde sich selbst zu überlassen, bezeugte ihr jedoch im Jahre darauf durch einen kraftvollen Tractat seine fortwährende theilnehmende Anhänglichkeit. Es ist überhaupt charakteristisch für E., daß er mit all den vielen einmal von ihm besuchten und </w:t>
      </w:r>
      <w:proofErr w:type="spellStart"/>
      <w:r>
        <w:t>evangelisirten</w:t>
      </w:r>
      <w:proofErr w:type="spellEnd"/>
      <w:r>
        <w:t xml:space="preserve"> Orten fortwährend durch schriftstellerischen Verkehr in belebendem Contact zu bleiben sucht. Diese Pietät führte ihn denn auch von Rheinfelden aus zunächst nach Rottenburg und dann nach Ulm. In beiden Städten hatten die evangelisch Gesinnten, von Wittenberg her durch E. aufgemuntert, Fortschritte gemacht. In Rottenburg waren dieselben bescheiden; wenigstens hielt E. seine später gedruckte Predigt über die Principien der Reformation, und zwar in einem zwischen Luther und den Schweizern vermittelnden Sinne, bloß in einem Privathaus. In Ulm dagegen war ein Kampf auf Leben und Tod entbrannt, und als E. im Herbst 1523 aufs neue persönlich in denselben eintrat, ward den Altgläubigen ernstlich bange. Sie reichten auf </w:t>
      </w:r>
      <w:proofErr w:type="spellStart"/>
      <w:r>
        <w:t>Eberlin’s</w:t>
      </w:r>
      <w:proofErr w:type="spellEnd"/>
      <w:r>
        <w:t xml:space="preserve"> erste Predigt hin dem Rath eine Bittschrift ein, er möge den entlaufenen Mönch gefänglich einziehen. E. sah das Schwanken der Behörde und bat deshalb noch am nämlichen Tage um die Erlaubniß einer öffentlichen Disputation. Als diese nicht gewährt wurde, verließ er die Stadt und reiste zu Konrad Sam nach Brackenheim, um denselben zu bestimmen, die ihm von den Evangelischen in Ulm angebotene Predigerstelle anzunehmen.</w:t>
      </w:r>
    </w:p>
    <w:p w14:paraId="29163C8B" w14:textId="77777777" w:rsidR="00660CF9" w:rsidRDefault="00660CF9" w:rsidP="00660CF9">
      <w:pPr>
        <w:pStyle w:val="StandardWeb"/>
      </w:pPr>
      <w:r>
        <w:t xml:space="preserve">Durch </w:t>
      </w:r>
      <w:proofErr w:type="spellStart"/>
      <w:r>
        <w:t>Sam’s</w:t>
      </w:r>
      <w:proofErr w:type="spellEnd"/>
      <w:r>
        <w:t xml:space="preserve"> Einwilligung beruhigt, hatte E. weiter keinen Grund, sich den Verfolgungen der österreichischen Statthalterschaft auszusetzen. Er kehrte nach Wittenberg zurück. Dort setzte er seine </w:t>
      </w:r>
      <w:proofErr w:type="spellStart"/>
      <w:r>
        <w:t>litterarische</w:t>
      </w:r>
      <w:proofErr w:type="spellEnd"/>
      <w:r>
        <w:t xml:space="preserve"> Thätigkeit so lange fort, bis der Bauernkrieg ihm aufs neue eine praktische Aufgabe anwies, die Aufgabe nämlich, zwischen den „großen Haufen“ und den „großen Hansen“ eine ebenso schwierige als lohnende Mittelstellung einzunehmen. Vermöge seiner ungewöhnlichen Beredsamkeit gelang es ihm zuerst in Erfurt und dann an verschiedenen andern Orten Thüringens, die gefährlichen Geister zu bannen. Seine höchst wirkungsvolle, auf einer in ihrer Art unvergleichlich klaren Erkenntniß der Zeitbedürfnisse beruhende Methode hat er bei Ausbruch des süddeutschen Bauernaufstandes in einer sehr bemerkenswerthen „Warnung“ an seine Landsleute niedergelegt. Er war inzwischen, </w:t>
      </w:r>
      <w:proofErr w:type="spellStart"/>
      <w:r>
        <w:t>wol</w:t>
      </w:r>
      <w:proofErr w:type="spellEnd"/>
      <w:r>
        <w:t xml:space="preserve"> in Folge seiner weithin bekannt gewordenen </w:t>
      </w:r>
      <w:proofErr w:type="spellStart"/>
      <w:r>
        <w:t>conciliatorischen</w:t>
      </w:r>
      <w:proofErr w:type="spellEnd"/>
      <w:r>
        <w:t xml:space="preserve"> Thätigkeit, vom Grafen Georg II. von Wertheim, dem energischen Anhänger Luther’s, als geistliches </w:t>
      </w:r>
      <w:proofErr w:type="spellStart"/>
      <w:r>
        <w:t>Factotum</w:t>
      </w:r>
      <w:proofErr w:type="spellEnd"/>
      <w:r>
        <w:t xml:space="preserve"> berufen worden. In dieser Stellung beschloß E. sein reichbewegtes Leben.</w:t>
      </w:r>
    </w:p>
    <w:p w14:paraId="503AC958" w14:textId="0784390F" w:rsidR="0022039F" w:rsidRDefault="00660CF9" w:rsidP="00660CF9">
      <w:pPr>
        <w:pStyle w:val="StandardWeb"/>
      </w:pPr>
      <w:r>
        <w:t xml:space="preserve">Vgl. Johann </w:t>
      </w:r>
      <w:proofErr w:type="spellStart"/>
      <w:r>
        <w:t>Eberlin</w:t>
      </w:r>
      <w:proofErr w:type="spellEnd"/>
      <w:r>
        <w:t xml:space="preserve"> von Günzburg und sein Reformprogramm, von Dr. </w:t>
      </w:r>
      <w:proofErr w:type="spellStart"/>
      <w:r>
        <w:t>Bernh</w:t>
      </w:r>
      <w:proofErr w:type="spellEnd"/>
      <w:r>
        <w:t xml:space="preserve">. Riggenbach, Tübingen 1874, woselbst auch die ältere </w:t>
      </w:r>
      <w:proofErr w:type="spellStart"/>
      <w:r>
        <w:t>Litteratur</w:t>
      </w:r>
      <w:proofErr w:type="spellEnd"/>
      <w:r>
        <w:t xml:space="preserve"> über E. und ein Verzeichniß seiner zahlreichen Schriften zu finden ist; ferner die gehaltvollen </w:t>
      </w:r>
      <w:proofErr w:type="spellStart"/>
      <w:r>
        <w:t>Recensionen</w:t>
      </w:r>
      <w:proofErr w:type="spellEnd"/>
      <w:r>
        <w:t xml:space="preserve"> dieser Schrift in den Gött. gelehrten Anzeigen, 30. Juni 1875, und in der Jenaer </w:t>
      </w:r>
      <w:proofErr w:type="spellStart"/>
      <w:r>
        <w:t>Litteraturzeitung</w:t>
      </w:r>
      <w:proofErr w:type="spellEnd"/>
      <w:r>
        <w:t xml:space="preserve"> 1876.</w:t>
      </w:r>
    </w:p>
    <w:p w14:paraId="7A4B0B35" w14:textId="77777777" w:rsidR="00D5498D" w:rsidRPr="00D5498D" w:rsidRDefault="007166CE" w:rsidP="008E63BE">
      <w:pPr>
        <w:pStyle w:val="berschrift1"/>
      </w:pPr>
      <w:r>
        <w:br w:type="page"/>
      </w:r>
      <w:r w:rsidR="00D5498D" w:rsidRPr="00D5498D">
        <w:t>Quellen:</w:t>
      </w:r>
    </w:p>
    <w:p w14:paraId="2BF9F31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EEF25C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789F3A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25520C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6D6C38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81851C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8065EE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773269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79D7AC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F7BF60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19ABDF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8778361" w14:textId="4A2AE6E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41C"/>
    <w:rsid w:val="00082307"/>
    <w:rsid w:val="000C66E5"/>
    <w:rsid w:val="001F54C4"/>
    <w:rsid w:val="0022039F"/>
    <w:rsid w:val="00272484"/>
    <w:rsid w:val="00297F83"/>
    <w:rsid w:val="002E6D11"/>
    <w:rsid w:val="00381C0C"/>
    <w:rsid w:val="00537F59"/>
    <w:rsid w:val="005F741C"/>
    <w:rsid w:val="00660CF9"/>
    <w:rsid w:val="007166CE"/>
    <w:rsid w:val="007E1779"/>
    <w:rsid w:val="0083667B"/>
    <w:rsid w:val="008D7463"/>
    <w:rsid w:val="008E417E"/>
    <w:rsid w:val="008E63BE"/>
    <w:rsid w:val="0099575E"/>
    <w:rsid w:val="00C35859"/>
    <w:rsid w:val="00CC4EAC"/>
    <w:rsid w:val="00D14D4F"/>
    <w:rsid w:val="00D5498D"/>
    <w:rsid w:val="00F133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EF896"/>
  <w15:chartTrackingRefBased/>
  <w15:docId w15:val="{A91E41B2-D4BF-48EC-A1FE-9E501B8CC2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660CF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99575E"/>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660CF9"/>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660CF9"/>
  </w:style>
  <w:style w:type="character" w:styleId="Hervorhebung">
    <w:name w:val="Emphasis"/>
    <w:basedOn w:val="Absatz-Standardschriftart"/>
    <w:uiPriority w:val="20"/>
    <w:qFormat/>
    <w:rsid w:val="00660CF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09936059">
      <w:bodyDiv w:val="1"/>
      <w:marLeft w:val="0"/>
      <w:marRight w:val="0"/>
      <w:marTop w:val="0"/>
      <w:marBottom w:val="0"/>
      <w:divBdr>
        <w:top w:val="none" w:sz="0" w:space="0" w:color="auto"/>
        <w:left w:val="none" w:sz="0" w:space="0" w:color="auto"/>
        <w:bottom w:val="none" w:sz="0" w:space="0" w:color="auto"/>
        <w:right w:val="none" w:sz="0" w:space="0" w:color="auto"/>
      </w:divBdr>
      <w:divsChild>
        <w:div w:id="807432915">
          <w:marLeft w:val="0"/>
          <w:marRight w:val="0"/>
          <w:marTop w:val="0"/>
          <w:marBottom w:val="0"/>
          <w:divBdr>
            <w:top w:val="none" w:sz="0" w:space="0" w:color="auto"/>
            <w:left w:val="none" w:sz="0" w:space="0" w:color="auto"/>
            <w:bottom w:val="none" w:sz="0" w:space="0" w:color="auto"/>
            <w:right w:val="none" w:sz="0" w:space="0" w:color="auto"/>
          </w:divBdr>
        </w:div>
        <w:div w:id="587420518">
          <w:marLeft w:val="0"/>
          <w:marRight w:val="0"/>
          <w:marTop w:val="0"/>
          <w:marBottom w:val="0"/>
          <w:divBdr>
            <w:top w:val="none" w:sz="0" w:space="0" w:color="auto"/>
            <w:left w:val="none" w:sz="0" w:space="0" w:color="auto"/>
            <w:bottom w:val="none" w:sz="0" w:space="0" w:color="auto"/>
            <w:right w:val="none" w:sz="0" w:space="0" w:color="auto"/>
          </w:divBdr>
        </w:div>
      </w:divsChild>
    </w:div>
    <w:div w:id="558593703">
      <w:bodyDiv w:val="1"/>
      <w:marLeft w:val="0"/>
      <w:marRight w:val="0"/>
      <w:marTop w:val="0"/>
      <w:marBottom w:val="0"/>
      <w:divBdr>
        <w:top w:val="none" w:sz="0" w:space="0" w:color="auto"/>
        <w:left w:val="none" w:sz="0" w:space="0" w:color="auto"/>
        <w:bottom w:val="none" w:sz="0" w:space="0" w:color="auto"/>
        <w:right w:val="none" w:sz="0" w:space="0" w:color="auto"/>
      </w:divBdr>
      <w:divsChild>
        <w:div w:id="2037149142">
          <w:marLeft w:val="0"/>
          <w:marRight w:val="0"/>
          <w:marTop w:val="0"/>
          <w:marBottom w:val="0"/>
          <w:divBdr>
            <w:top w:val="none" w:sz="0" w:space="0" w:color="auto"/>
            <w:left w:val="none" w:sz="0" w:space="0" w:color="auto"/>
            <w:bottom w:val="none" w:sz="0" w:space="0" w:color="auto"/>
            <w:right w:val="none" w:sz="0" w:space="0" w:color="auto"/>
          </w:divBdr>
        </w:div>
        <w:div w:id="142090914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99857359">
      <w:bodyDiv w:val="1"/>
      <w:marLeft w:val="0"/>
      <w:marRight w:val="0"/>
      <w:marTop w:val="0"/>
      <w:marBottom w:val="0"/>
      <w:divBdr>
        <w:top w:val="none" w:sz="0" w:space="0" w:color="auto"/>
        <w:left w:val="none" w:sz="0" w:space="0" w:color="auto"/>
        <w:bottom w:val="none" w:sz="0" w:space="0" w:color="auto"/>
        <w:right w:val="none" w:sz="0" w:space="0" w:color="auto"/>
      </w:divBdr>
      <w:divsChild>
        <w:div w:id="1735591553">
          <w:marLeft w:val="0"/>
          <w:marRight w:val="0"/>
          <w:marTop w:val="0"/>
          <w:marBottom w:val="0"/>
          <w:divBdr>
            <w:top w:val="none" w:sz="0" w:space="0" w:color="auto"/>
            <w:left w:val="none" w:sz="0" w:space="0" w:color="auto"/>
            <w:bottom w:val="none" w:sz="0" w:space="0" w:color="auto"/>
            <w:right w:val="none" w:sz="0" w:space="0" w:color="auto"/>
          </w:divBdr>
        </w:div>
        <w:div w:id="2103142766">
          <w:marLeft w:val="0"/>
          <w:marRight w:val="0"/>
          <w:marTop w:val="0"/>
          <w:marBottom w:val="0"/>
          <w:divBdr>
            <w:top w:val="none" w:sz="0" w:space="0" w:color="auto"/>
            <w:left w:val="none" w:sz="0" w:space="0" w:color="auto"/>
            <w:bottom w:val="none" w:sz="0" w:space="0" w:color="auto"/>
            <w:right w:val="none" w:sz="0" w:space="0" w:color="auto"/>
          </w:divBdr>
        </w:div>
      </w:divsChild>
    </w:div>
    <w:div w:id="1419448840">
      <w:bodyDiv w:val="1"/>
      <w:marLeft w:val="0"/>
      <w:marRight w:val="0"/>
      <w:marTop w:val="0"/>
      <w:marBottom w:val="0"/>
      <w:divBdr>
        <w:top w:val="none" w:sz="0" w:space="0" w:color="auto"/>
        <w:left w:val="none" w:sz="0" w:space="0" w:color="auto"/>
        <w:bottom w:val="none" w:sz="0" w:space="0" w:color="auto"/>
        <w:right w:val="none" w:sz="0" w:space="0" w:color="auto"/>
      </w:divBdr>
      <w:divsChild>
        <w:div w:id="736247466">
          <w:marLeft w:val="0"/>
          <w:marRight w:val="0"/>
          <w:marTop w:val="0"/>
          <w:marBottom w:val="0"/>
          <w:divBdr>
            <w:top w:val="none" w:sz="0" w:space="0" w:color="auto"/>
            <w:left w:val="none" w:sz="0" w:space="0" w:color="auto"/>
            <w:bottom w:val="none" w:sz="0" w:space="0" w:color="auto"/>
            <w:right w:val="none" w:sz="0" w:space="0" w:color="auto"/>
          </w:divBdr>
        </w:div>
        <w:div w:id="353844744">
          <w:marLeft w:val="0"/>
          <w:marRight w:val="0"/>
          <w:marTop w:val="0"/>
          <w:marBottom w:val="0"/>
          <w:divBdr>
            <w:top w:val="none" w:sz="0" w:space="0" w:color="auto"/>
            <w:left w:val="none" w:sz="0" w:space="0" w:color="auto"/>
            <w:bottom w:val="none" w:sz="0" w:space="0" w:color="auto"/>
            <w:right w:val="none" w:sz="0" w:space="0" w:color="auto"/>
          </w:divBdr>
        </w:div>
      </w:divsChild>
    </w:div>
    <w:div w:id="1427576506">
      <w:bodyDiv w:val="1"/>
      <w:marLeft w:val="0"/>
      <w:marRight w:val="0"/>
      <w:marTop w:val="0"/>
      <w:marBottom w:val="0"/>
      <w:divBdr>
        <w:top w:val="none" w:sz="0" w:space="0" w:color="auto"/>
        <w:left w:val="none" w:sz="0" w:space="0" w:color="auto"/>
        <w:bottom w:val="none" w:sz="0" w:space="0" w:color="auto"/>
        <w:right w:val="none" w:sz="0" w:space="0" w:color="auto"/>
      </w:divBdr>
      <w:divsChild>
        <w:div w:id="451562421">
          <w:marLeft w:val="0"/>
          <w:marRight w:val="0"/>
          <w:marTop w:val="0"/>
          <w:marBottom w:val="0"/>
          <w:divBdr>
            <w:top w:val="none" w:sz="0" w:space="0" w:color="auto"/>
            <w:left w:val="none" w:sz="0" w:space="0" w:color="auto"/>
            <w:bottom w:val="none" w:sz="0" w:space="0" w:color="auto"/>
            <w:right w:val="none" w:sz="0" w:space="0" w:color="auto"/>
          </w:divBdr>
        </w:div>
        <w:div w:id="27532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1525/09/11/eberlin-von-guenzburg-an-buergermeister-conrad-eberhard-und-thomas-zweifel-in-rothenburg/" TargetMode="External"/><Relationship Id="rId13" Type="http://schemas.openxmlformats.org/officeDocument/2006/relationships/hyperlink" Target="https://briefe.glaubensstimme.de/author/andreas/"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briefe.glaubensstimme.de/author/andreas/" TargetMode="External"/><Relationship Id="rId12" Type="http://schemas.openxmlformats.org/officeDocument/2006/relationships/hyperlink" Target="https://briefe.glaubensstimme.de/1523/10/27/johann-eberlin-von-guenzburg-an-den-rath-der-stadt-ulm/" TargetMode="External"/><Relationship Id="rId17" Type="http://schemas.openxmlformats.org/officeDocument/2006/relationships/hyperlink" Target="mailto:webmaster@glaubensstimme.de" TargetMode="External"/><Relationship Id="rId2" Type="http://schemas.openxmlformats.org/officeDocument/2006/relationships/settings" Target="settings.xml"/><Relationship Id="rId16" Type="http://schemas.openxmlformats.org/officeDocument/2006/relationships/hyperlink" Target="http://www.glaubensstimme.de/" TargetMode="External"/><Relationship Id="rId1" Type="http://schemas.openxmlformats.org/officeDocument/2006/relationships/styles" Target="styles.xml"/><Relationship Id="rId6" Type="http://schemas.openxmlformats.org/officeDocument/2006/relationships/hyperlink" Target="https://briefe.glaubensstimme.de/1599/12/31/eberlin-von-guenzburg-johannes-ein-brief-zu-geschickt-an-den-pfarrer-von-hohen-synnen-betreffen-doctor-martini-luthers-lere/" TargetMode="External"/><Relationship Id="rId11" Type="http://schemas.openxmlformats.org/officeDocument/2006/relationships/hyperlink" Target="https://briefe.glaubensstimme.de/1523/10/27/johann-eberlin-von-guenzburg-an-den-rath-der-stadt-ulm/" TargetMode="External"/><Relationship Id="rId5" Type="http://schemas.openxmlformats.org/officeDocument/2006/relationships/hyperlink" Target="https://briefe.glaubensstimme.de/1599/12/31/eberlin-von-guenzburg-johannes-ein-brief-zu-geschickt-an-den-pfarrer-von-hohen-synnen-betreffen-doctor-martini-luthers-lere/" TargetMode="External"/><Relationship Id="rId15" Type="http://schemas.openxmlformats.org/officeDocument/2006/relationships/hyperlink" Target="https://zeugen-christi.de/author/andreas/" TargetMode="External"/><Relationship Id="rId10" Type="http://schemas.openxmlformats.org/officeDocument/2006/relationships/hyperlink" Target="https://briefe.glaubensstimme.de/author/andreas/" TargetMode="External"/><Relationship Id="rId19"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hyperlink" Target="https://briefe.glaubensstimme.de/1525/09/11/eberlin-von-guenzburg-an-buergermeister-conrad-eberhard-und-thomas-zweifel-in-rothenburg/" TargetMode="External"/><Relationship Id="rId14" Type="http://schemas.openxmlformats.org/officeDocument/2006/relationships/hyperlink" Target="https://zeugen-christi.de/2017/11/29/johannes-eberlin-von-guenzbu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4083</Words>
  <Characters>25730</Characters>
  <Application>Microsoft Office Word</Application>
  <DocSecurity>0</DocSecurity>
  <Lines>214</Lines>
  <Paragraphs>59</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
      <vt:lpstr>Eberlin von Günzburg – Weitere Schriften und Biographie</vt:lpstr>
      <vt:lpstr>Vorwort</vt:lpstr>
      <vt:lpstr>Eberlin von Günzburg, Johann - Vom bychten</vt:lpstr>
      <vt:lpstr>    Volgt daruth</vt:lpstr>
      <vt:lpstr>Quellen:</vt:lpstr>
      <vt:lpstr>Endnoten</vt:lpstr>
    </vt:vector>
  </TitlesOfParts>
  <Company>Glaubensstimme.de</Company>
  <LinksUpToDate>false</LinksUpToDate>
  <CharactersWithSpaces>29754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Weitere Schriften und Biographie</dc:title>
  <dc:subject/>
  <dc:creator>Eberlin von Günzburg</dc:creator>
  <cp:keywords/>
  <dc:description/>
  <cp:lastModifiedBy>Andreas Janssen</cp:lastModifiedBy>
  <cp:revision>3</cp:revision>
  <dcterms:created xsi:type="dcterms:W3CDTF">2021-01-06T11:07:00Z</dcterms:created>
  <dcterms:modified xsi:type="dcterms:W3CDTF">2021-02-28T10:11:00Z</dcterms:modified>
  <dc:language>de</dc:language>
</cp:coreProperties>
</file>